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1B" w:rsidRPr="0051171B" w:rsidRDefault="0051171B" w:rsidP="0051171B">
      <w:pPr>
        <w:spacing w:after="0" w:line="240" w:lineRule="auto"/>
        <w:ind w:left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Calibri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Calibri" w:hAnsi="Times New Roman" w:cs="Times New Roman"/>
          <w:sz w:val="24"/>
          <w:szCs w:val="24"/>
        </w:rPr>
        <w:t>‌</w:t>
      </w:r>
      <w:bookmarkStart w:id="0" w:name="860646c2-889a-4569-8575-2a8bf8f7bf01"/>
      <w:r w:rsidRPr="0051171B">
        <w:rPr>
          <w:rFonts w:ascii="Times New Roman" w:eastAsia="Calibri" w:hAnsi="Times New Roman" w:cs="Times New Roman"/>
          <w:sz w:val="24"/>
          <w:szCs w:val="24"/>
        </w:rPr>
        <w:t xml:space="preserve">              Министерство образования и науки Республики Татарстан</w:t>
      </w:r>
      <w:bookmarkEnd w:id="0"/>
      <w:r w:rsidRPr="0051171B">
        <w:rPr>
          <w:rFonts w:ascii="Times New Roman" w:eastAsia="Calibri" w:hAnsi="Times New Roman" w:cs="Times New Roman"/>
          <w:sz w:val="24"/>
          <w:szCs w:val="24"/>
        </w:rPr>
        <w:t>‌‌</w:t>
      </w: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Calibri" w:hAnsi="Times New Roman" w:cs="Times New Roman"/>
          <w:sz w:val="24"/>
          <w:szCs w:val="24"/>
        </w:rPr>
        <w:t>‌</w:t>
      </w:r>
      <w:bookmarkStart w:id="1" w:name="14fc4b3a-950c-4903-a83a-e28a6ceb6a1b"/>
      <w:r w:rsidRPr="0051171B">
        <w:rPr>
          <w:rFonts w:ascii="Times New Roman" w:eastAsia="Calibri" w:hAnsi="Times New Roman" w:cs="Times New Roman"/>
          <w:sz w:val="24"/>
          <w:szCs w:val="24"/>
        </w:rPr>
        <w:t xml:space="preserve">              Исполком Пестречинского муниципального района</w:t>
      </w:r>
      <w:bookmarkEnd w:id="1"/>
      <w:r w:rsidRPr="0051171B">
        <w:rPr>
          <w:rFonts w:ascii="Times New Roman" w:eastAsia="Calibri" w:hAnsi="Times New Roman" w:cs="Times New Roman"/>
          <w:sz w:val="24"/>
          <w:szCs w:val="24"/>
        </w:rPr>
        <w:t>‌​</w:t>
      </w: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Calibri" w:hAnsi="Times New Roman" w:cs="Times New Roman"/>
          <w:sz w:val="24"/>
          <w:szCs w:val="24"/>
        </w:rPr>
        <w:t>МБОУ "Ленино-</w:t>
      </w:r>
      <w:proofErr w:type="spellStart"/>
      <w:r w:rsidRPr="0051171B">
        <w:rPr>
          <w:rFonts w:ascii="Times New Roman" w:eastAsia="Calibri" w:hAnsi="Times New Roman" w:cs="Times New Roman"/>
          <w:sz w:val="24"/>
          <w:szCs w:val="24"/>
        </w:rPr>
        <w:t>Кокушкинская</w:t>
      </w:r>
      <w:proofErr w:type="spellEnd"/>
      <w:r w:rsidRPr="0051171B">
        <w:rPr>
          <w:rFonts w:ascii="Times New Roman" w:eastAsia="Calibri" w:hAnsi="Times New Roman" w:cs="Times New Roman"/>
          <w:sz w:val="24"/>
          <w:szCs w:val="24"/>
        </w:rPr>
        <w:t xml:space="preserve"> СОШ"</w:t>
      </w: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5"/>
        <w:gridCol w:w="4867"/>
        <w:gridCol w:w="4867"/>
      </w:tblGrid>
      <w:tr w:rsidR="0051171B" w:rsidRPr="0051171B" w:rsidTr="0051171B">
        <w:trPr>
          <w:trHeight w:val="2048"/>
        </w:trPr>
        <w:tc>
          <w:tcPr>
            <w:tcW w:w="4865" w:type="dxa"/>
          </w:tcPr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начальных классов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Нуриева Л.Ф.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«18» августа   2023 г.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Губайдуллина А.М.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«19» августа   2023 г.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 МБОУ «Ленино-</w:t>
            </w:r>
            <w:proofErr w:type="spell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Кокушкинская</w:t>
            </w:r>
            <w:proofErr w:type="spellEnd"/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Шаронова И.В.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Приказ №88 от «19» августа   2023 г.</w:t>
            </w:r>
          </w:p>
          <w:p w:rsidR="0051171B" w:rsidRPr="0051171B" w:rsidRDefault="0051171B" w:rsidP="005117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Calibri" w:hAnsi="Times New Roman" w:cs="Times New Roman"/>
          <w:sz w:val="24"/>
          <w:szCs w:val="24"/>
        </w:rPr>
        <w:t>‌</w:t>
      </w: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Calibri" w:hAnsi="Times New Roman" w:cs="Times New Roman"/>
          <w:sz w:val="24"/>
          <w:szCs w:val="24"/>
        </w:rPr>
        <w:t>учебного предмета Государственный (татарский) язык</w:t>
      </w:r>
    </w:p>
    <w:p w:rsidR="0051171B" w:rsidRPr="0051171B" w:rsidRDefault="009A2A22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Республики Татарстан в 3</w:t>
      </w:r>
      <w:r w:rsidR="0051171B" w:rsidRPr="0051171B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171B" w:rsidRPr="0051171B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" w:name="6efb4b3f-b311-4243-8bdc-9c68fbe3f27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51171B">
        <w:rPr>
          <w:rFonts w:ascii="Times New Roman" w:eastAsia="Calibri" w:hAnsi="Times New Roman" w:cs="Times New Roman"/>
          <w:sz w:val="24"/>
          <w:szCs w:val="24"/>
        </w:rPr>
        <w:t>с. Ленино-</w:t>
      </w:r>
      <w:proofErr w:type="spellStart"/>
      <w:r w:rsidRPr="0051171B">
        <w:rPr>
          <w:rFonts w:ascii="Times New Roman" w:eastAsia="Calibri" w:hAnsi="Times New Roman" w:cs="Times New Roman"/>
          <w:sz w:val="24"/>
          <w:szCs w:val="24"/>
        </w:rPr>
        <w:t>Кокушкино</w:t>
      </w:r>
      <w:proofErr w:type="spellEnd"/>
      <w:r w:rsidRPr="005117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2"/>
      <w:r w:rsidRPr="0051171B">
        <w:rPr>
          <w:rFonts w:ascii="Times New Roman" w:eastAsia="Calibri" w:hAnsi="Times New Roman" w:cs="Times New Roman"/>
          <w:sz w:val="24"/>
          <w:szCs w:val="24"/>
        </w:rPr>
        <w:t xml:space="preserve">‌ </w:t>
      </w:r>
      <w:bookmarkStart w:id="3" w:name="f1911595-c9b0-48c8-8fd6-d0b6f2c1f773"/>
      <w:r w:rsidRPr="0051171B">
        <w:rPr>
          <w:rFonts w:ascii="Times New Roman" w:eastAsia="Calibri" w:hAnsi="Times New Roman" w:cs="Times New Roman"/>
          <w:sz w:val="24"/>
          <w:szCs w:val="24"/>
        </w:rPr>
        <w:t>2023 год</w:t>
      </w:r>
      <w:bookmarkEnd w:id="3"/>
      <w:r w:rsidRPr="0051171B">
        <w:rPr>
          <w:rFonts w:ascii="Times New Roman" w:eastAsia="Calibri" w:hAnsi="Times New Roman" w:cs="Times New Roman"/>
          <w:sz w:val="24"/>
          <w:szCs w:val="24"/>
        </w:rPr>
        <w:t>‌​</w:t>
      </w:r>
      <w:r w:rsidR="007A5D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2A22" w:rsidRDefault="0051171B" w:rsidP="005117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page_8_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51171B" w:rsidRPr="0051171B" w:rsidRDefault="0051171B" w:rsidP="005117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GoBack"/>
      <w:bookmarkEnd w:id="5"/>
      <w:r w:rsidRPr="00511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Планируемые результаты изучения учебного предмет</w:t>
      </w:r>
      <w:r w:rsidRPr="0051171B">
        <w:rPr>
          <w:rFonts w:ascii="Calibri" w:eastAsia="Calibri" w:hAnsi="Calibri" w:cs="Times New Roman"/>
        </w:rPr>
        <w:t xml:space="preserve"> </w:t>
      </w:r>
      <w:r w:rsidRPr="00511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Государственный (татарский) язык Республики Татарстан по ФГОС НОО</w:t>
      </w:r>
    </w:p>
    <w:tbl>
      <w:tblPr>
        <w:tblStyle w:val="116"/>
        <w:tblpPr w:leftFromText="180" w:rightFromText="180" w:vertAnchor="text" w:horzAnchor="margin" w:tblpY="598"/>
        <w:tblW w:w="15315" w:type="dxa"/>
        <w:tblLook w:val="04A0" w:firstRow="1" w:lastRow="0" w:firstColumn="1" w:lastColumn="0" w:noHBand="0" w:noVBand="1"/>
      </w:tblPr>
      <w:tblGrid>
        <w:gridCol w:w="1823"/>
        <w:gridCol w:w="3071"/>
        <w:gridCol w:w="2229"/>
        <w:gridCol w:w="4506"/>
        <w:gridCol w:w="3686"/>
      </w:tblGrid>
      <w:tr w:rsidR="0051171B" w:rsidRPr="0051171B" w:rsidTr="0051171B">
        <w:trPr>
          <w:trHeight w:val="276"/>
        </w:trPr>
        <w:tc>
          <w:tcPr>
            <w:tcW w:w="1872" w:type="dxa"/>
            <w:vMerge w:val="restart"/>
          </w:tcPr>
          <w:p w:rsidR="0051171B" w:rsidRPr="0051171B" w:rsidRDefault="0051171B" w:rsidP="0051171B">
            <w:pPr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4858" w:type="dxa"/>
            <w:gridSpan w:val="2"/>
          </w:tcPr>
          <w:p w:rsidR="0051171B" w:rsidRPr="0051171B" w:rsidRDefault="0051171B" w:rsidP="0051171B">
            <w:pPr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  <w:proofErr w:type="spellEnd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4729" w:type="dxa"/>
            <w:vMerge w:val="restart"/>
          </w:tcPr>
          <w:p w:rsidR="0051171B" w:rsidRPr="0051171B" w:rsidRDefault="0051171B" w:rsidP="005117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  <w:p w:rsidR="0051171B" w:rsidRPr="0051171B" w:rsidRDefault="0051171B" w:rsidP="0051171B">
            <w:pPr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3856" w:type="dxa"/>
            <w:vMerge w:val="restart"/>
          </w:tcPr>
          <w:p w:rsidR="0051171B" w:rsidRPr="0051171B" w:rsidRDefault="0051171B" w:rsidP="005117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  <w:proofErr w:type="spellEnd"/>
          </w:p>
          <w:p w:rsidR="0051171B" w:rsidRPr="0051171B" w:rsidRDefault="0051171B" w:rsidP="0051171B">
            <w:pPr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</w:p>
        </w:tc>
      </w:tr>
      <w:tr w:rsidR="0051171B" w:rsidRPr="0051171B" w:rsidTr="0051171B">
        <w:trPr>
          <w:trHeight w:val="976"/>
        </w:trPr>
        <w:tc>
          <w:tcPr>
            <w:tcW w:w="1872" w:type="dxa"/>
            <w:vMerge/>
          </w:tcPr>
          <w:p w:rsidR="0051171B" w:rsidRPr="0051171B" w:rsidRDefault="0051171B" w:rsidP="0051171B">
            <w:pPr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51171B" w:rsidRPr="0051171B" w:rsidRDefault="0051171B" w:rsidP="0051171B">
            <w:pPr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научится</w:t>
            </w:r>
            <w:proofErr w:type="spellEnd"/>
          </w:p>
        </w:tc>
        <w:tc>
          <w:tcPr>
            <w:tcW w:w="2274" w:type="dxa"/>
          </w:tcPr>
          <w:p w:rsidR="0051171B" w:rsidRPr="0051171B" w:rsidRDefault="0051171B" w:rsidP="0051171B">
            <w:pPr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</w:t>
            </w:r>
            <w:proofErr w:type="spellEnd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</w:t>
            </w:r>
            <w:proofErr w:type="spellEnd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71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</w:t>
            </w:r>
            <w:proofErr w:type="spellEnd"/>
          </w:p>
        </w:tc>
        <w:tc>
          <w:tcPr>
            <w:tcW w:w="4729" w:type="dxa"/>
            <w:vMerge/>
          </w:tcPr>
          <w:p w:rsidR="0051171B" w:rsidRPr="0051171B" w:rsidRDefault="0051171B" w:rsidP="005117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vMerge/>
          </w:tcPr>
          <w:p w:rsidR="0051171B" w:rsidRPr="0051171B" w:rsidRDefault="0051171B" w:rsidP="005117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71B" w:rsidRPr="0051171B" w:rsidTr="0051171B">
        <w:trPr>
          <w:trHeight w:val="1119"/>
        </w:trPr>
        <w:tc>
          <w:tcPr>
            <w:tcW w:w="1872" w:type="dxa"/>
          </w:tcPr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 моего «Я»</w:t>
            </w: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 моих увлечений</w:t>
            </w: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 вокруг меня:</w:t>
            </w: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Моя Родина:</w:t>
            </w:r>
          </w:p>
        </w:tc>
        <w:tc>
          <w:tcPr>
            <w:tcW w:w="2584" w:type="dxa"/>
          </w:tcPr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C560F">
              <w:rPr>
                <w:rFonts w:ascii="Times New Roman" w:eastAsia="Calibri" w:hAnsi="Times New Roman" w:cs="Times New Roman"/>
                <w:lang w:val="ru-RU"/>
              </w:rPr>
              <w:t>Изучение учебного предмета «Государственны</w:t>
            </w:r>
            <w:proofErr w:type="gramStart"/>
            <w:r w:rsidRPr="000C560F">
              <w:rPr>
                <w:rFonts w:ascii="Times New Roman" w:eastAsia="Calibri" w:hAnsi="Times New Roman" w:cs="Times New Roman"/>
                <w:lang w:val="ru-RU"/>
              </w:rPr>
              <w:t>й(</w:t>
            </w:r>
            <w:proofErr w:type="gramEnd"/>
            <w:r w:rsidRPr="000C560F">
              <w:rPr>
                <w:rFonts w:ascii="Times New Roman" w:eastAsia="Calibri" w:hAnsi="Times New Roman" w:cs="Times New Roman"/>
                <w:lang w:val="ru-RU"/>
              </w:rPr>
              <w:t>татарский)</w:t>
            </w:r>
            <w:r w:rsidRPr="000C560F">
              <w:rPr>
                <w:rFonts w:ascii="Times New Roman" w:eastAsia="Calibri" w:hAnsi="Times New Roman" w:cs="Times New Roman"/>
                <w:lang w:val="ru-RU"/>
              </w:rPr>
              <w:tab/>
              <w:t>язык Республики</w:t>
            </w:r>
            <w:r w:rsidRPr="000C56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Татарстан» на уровне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начального общего образования обеспечивает: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-понимание статуса и значения государственного (татарского) языка Республики Татарстан, формирование мотивации к изучению государственного (татарского) языка Республики Татарстан: понимать значение государственного (татарского) языка Республики Татарстан для межнационального общения, освоения культуры и традиций народов Республики Татарстан; понимать необходимость овладения государственным 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(татарским) языком Республики Татарстан; проявлять интерес и желание к его изучению как к важнейшей духовно-нравственной ценности народа;</w:t>
            </w:r>
            <w:proofErr w:type="gramEnd"/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первоначальных знаний о фонетике,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лексике, грамматике, орфографии и пунктуации татарского языка, а также умений применять полученные знания в речевой деятельности: различать на слух и произносить звуки и слова татарского языка в соответствии с языковой нормой, без фонетических ошибок; употреблять в речи лексику, усвоенную в пределах изучаемого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коммуникативно-речевого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материала;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группировать      лексику татарского языка по тематическому принципу;</w:t>
            </w:r>
            <w:proofErr w:type="gram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строить </w:t>
            </w: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небольшие</w:t>
            </w:r>
            <w:proofErr w:type="gram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объему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устные высказывания с использованием усвоенной лексики и языковых 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знаний;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участвовать в речевом общении, используя изученные формулы речевого этикета; 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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</w:t>
            </w:r>
            <w:proofErr w:type="spell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развитие всех видов речевой деятельности </w:t>
            </w: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татарском </w:t>
            </w: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языке</w:t>
            </w:r>
            <w:proofErr w:type="gram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(слушание): понимать на слух речь, звучащую из различных источников (учитель, одноклассники, </w:t>
            </w: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теле</w:t>
            </w:r>
            <w:proofErr w:type="gram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и радиопередачи);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-говорение: воспроизводить речевые образцы, участвовать в диалогах на бытовые, учебные темы, в обсуждении прослушанных или прочитанных текстов; декламировать стихи;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-чтение: читать вслух небольшие тексты, построенные на изученном языковом материале;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-письмо: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4" w:type="dxa"/>
          </w:tcPr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воспроизводить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речевые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образцы,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списывать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текст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 выписывать из него слова, словосочетания, предложения в соответствии с решаемой учебной задачей; выполнять небольшие письменные работы и творческие задания;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-усвоение элементарных сведений о языке как носителе культуры народа: составлять небольшие рассказы по заданной теме на 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татарском языке;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-представлять родной край как часть России на татарском языке в различных ситуациях общения.</w:t>
            </w:r>
          </w:p>
        </w:tc>
        <w:tc>
          <w:tcPr>
            <w:tcW w:w="4729" w:type="dxa"/>
          </w:tcPr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 результате изучения учебного предмета «</w:t>
            </w: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Государственный</w:t>
            </w:r>
            <w:proofErr w:type="gram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(татарский)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язык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Республики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Татарстан»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в 1–4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классах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обучающийся овладеет универсальными учебными познавательными действиями: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базовые логические действия: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-сравнивать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объекты,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устанавливать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основания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для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сравнения, устанавливать аналогии;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-объединять части объекта (объекты) по определенному признаку;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-определять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существенный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признак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для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классификации, классифицировать предложенные объекты;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-выявлять недостаток информации для решения учебной (практической) задачи на основе предложенного алгоритма;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-устанавливать причинно-следственные связи в ситуациях, поддающихся непосредственному наблюдению или знакомых по опыту, делать выводы;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базовые исследовательские действия: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помощью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педагогического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работника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формулировать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цель, планировать изменения объекта, ситуации;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-сравнивать несколько вариантов решения задачи, выбирать наиболее </w:t>
            </w: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подходящий</w:t>
            </w:r>
            <w:proofErr w:type="gram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(на основе предложенных критериев);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-прогнозировать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возможное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развитие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процессов,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событий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их последствия в аналогичных или сходных ситуациях;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информацией: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-выбирать источник получения информации;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-согласно заданному алгоритму находить в предложенном источнике информацию, представленную в явном виде;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-распознавать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достоверную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недостоверную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информацию самостоятельно или на основании предложенного педагогическим работником способа ее проверки;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-соблюдать с помощью взрослых (педагогических работников, родителей (законных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представителей)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несовершеннолетних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обучающихся)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правила информационной безопасности при поиске информации в сети Интернет;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-анализировать и создавать текстовую, видео, графическую, звуковую, информацию в соответствии с учебной задачей;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-самостоятельно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создавать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схемы,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таблицы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для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представления информации.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результате изучения учебного предмета «Государственный (татарский) язык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Республики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Татарстан»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в 1–4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классах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обучающийся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овладеет универсальными учебными коммуникативными действиями: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общение: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-воспринимать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ab/>
              <w:t>формулировать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суждения,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выражать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эмоции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в соответствии с целями и условиями общения в знакомой среде;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-проявлять уважительное отношение к собеседнику, соблюдать правила ведения диалога и дискуссии;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-признавать возможность существования разных точек зрения; 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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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корректно и аргументированно высказывать свое мнение;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-строить речевое высказывание в соответствии с поставленной задачей;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-создавать устные и письменные тексты (описание, рассуждение, повествование);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-готовить небольшие публичные выступления;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-подбирать иллюстративный материал (рисунки, фото, плакаты) к тексту выступления;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совместная деятельность: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-принимать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цель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совместной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деятельности,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коллективно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строить действия по ее достижению: распределять роли, договариваться, обсуждать процесс и 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результат совместной работы;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-проявлять готовность руководить, выполнять поручения, подчиняться; </w:t>
            </w:r>
            <w:proofErr w:type="gramStart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</w:t>
            </w:r>
            <w:proofErr w:type="gramEnd"/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тветственно выполнять свою часть работы;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-оценивать свой вклад в общий результат;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-выполнять совместные проектные задания с опорой на предложенные образцы.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результате изучения учебного предмета «Государственный (татарский) язык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Республики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Татарстан»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в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1–4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классах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обучающийся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овладеет универсальными учебными регулятивными действиями: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самоорганизация: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-планировать действия по решению учебной задачи для получения результата;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-выстраивать последовательность выбранных действий; самоконтроль: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-устанавливать причины успеха/неудач учебной деятельности;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-корректировать свои учебные действия для преодоления ошибок.</w:t>
            </w:r>
          </w:p>
        </w:tc>
        <w:tc>
          <w:tcPr>
            <w:tcW w:w="3856" w:type="dxa"/>
          </w:tcPr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 результате изучения предмета «Государственный (татарский) язык Республики Татарстан» на уровне начального общего образования у выпускников будут сформированы следующие личностные результаты: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гражданско-патриотического воспитания: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-становление ценностного отношения к своей Родине – России;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-осознание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своей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этнокультурной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российской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гражданской идентичности;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-сопричастность к прошлому, настоящему и будущему своей страны и родного края;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-уважение к своему и другим народам;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-первоначальные представления о человеке как члене общества, о правах и ответственности, уважении и достоинстве человека, о нравственно-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этических нормах поведения и правилах межличностных отношений;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духовно-нравственного воспитания: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-признание индивидуальности каждого человека;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-проявление сопереживания, уважения и доброжелательности;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-неприятие любых форм поведения, направленных на причинение физического и морального вреда другим людям;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эстетического воспитания: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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</w:rPr>
              <w:t>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художественной деятельности;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воспитания, формирования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культуры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здоровья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эмоционального благополучия: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-соблюдение правил здорового и безопасного (для себя и других людей) образа жизни в окружающей среде (в том числе информационной);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-бережное отношение к физическому и психическому здоровью; трудового воспитания: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экологического воспитания: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-бережное отношение к природе;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-неприятие действий, приносящих ей вред; ценности научного познания: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-первоначальные представления о научной картине мира;</w:t>
            </w:r>
          </w:p>
          <w:p w:rsidR="0051171B" w:rsidRPr="0051171B" w:rsidRDefault="0051171B" w:rsidP="0051171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-познавательные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интересы,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активность,</w:t>
            </w:r>
            <w:r w:rsidRPr="005117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инициативность, любознательность и самостоятельность в познании.</w:t>
            </w:r>
          </w:p>
        </w:tc>
      </w:tr>
    </w:tbl>
    <w:p w:rsidR="0051171B" w:rsidRPr="0051171B" w:rsidRDefault="0051171B" w:rsidP="0051171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4"/>
    <w:p w:rsidR="0051171B" w:rsidRDefault="0051171B" w:rsidP="00511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</w:p>
    <w:p w:rsidR="0051171B" w:rsidRDefault="0051171B" w:rsidP="00511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71B" w:rsidRDefault="0051171B" w:rsidP="00511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71B" w:rsidRDefault="0051171B" w:rsidP="00511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71B" w:rsidRDefault="0051171B" w:rsidP="00511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480" w:rsidRDefault="00033480" w:rsidP="00511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3480" w:rsidRDefault="00033480" w:rsidP="005117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71B" w:rsidRPr="00033480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1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3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предмета </w:t>
      </w:r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«Государственный (Татарский) язык Республики Татарстан» </w:t>
      </w:r>
      <w:r w:rsidRPr="00033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– 3,  уровень – базовый</w:t>
      </w:r>
    </w:p>
    <w:tbl>
      <w:tblPr>
        <w:tblStyle w:val="TableNormal"/>
        <w:tblW w:w="1444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9686"/>
        <w:gridCol w:w="2297"/>
      </w:tblGrid>
      <w:tr w:rsidR="0051171B" w:rsidRPr="00033480" w:rsidTr="00323A20">
        <w:trPr>
          <w:trHeight w:val="444"/>
        </w:trPr>
        <w:tc>
          <w:tcPr>
            <w:tcW w:w="2460" w:type="dxa"/>
            <w:tcBorders>
              <w:bottom w:val="single" w:sz="4" w:space="0" w:color="auto"/>
            </w:tcBorders>
          </w:tcPr>
          <w:p w:rsidR="0051171B" w:rsidRPr="00033480" w:rsidRDefault="0051171B" w:rsidP="0051171B">
            <w:pPr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033480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9686" w:type="dxa"/>
            <w:tcBorders>
              <w:bottom w:val="single" w:sz="4" w:space="0" w:color="auto"/>
            </w:tcBorders>
          </w:tcPr>
          <w:p w:rsidR="0051171B" w:rsidRPr="00033480" w:rsidRDefault="0051171B" w:rsidP="00323A20">
            <w:pPr>
              <w:spacing w:line="268" w:lineRule="exact"/>
              <w:ind w:right="44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</w:t>
            </w:r>
            <w:proofErr w:type="spellEnd"/>
            <w:r w:rsidRPr="000334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:rsidR="0051171B" w:rsidRPr="00033480" w:rsidRDefault="0051171B" w:rsidP="0051171B">
            <w:pPr>
              <w:ind w:left="497" w:right="146" w:hanging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33480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C27CAD" w:rsidRPr="00033480" w:rsidTr="00323A20">
        <w:trPr>
          <w:trHeight w:val="421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2D45CA">
            <w:pPr>
              <w:ind w:left="446" w:right="326" w:hanging="9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Мир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вокруг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меня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686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рвое сентября </w:t>
            </w:r>
            <w:proofErr w:type="gram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–п</w:t>
            </w:r>
            <w:proofErr w:type="gram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раздник знаний.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Мои учебные пр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инадлежности. Расписание уроков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Склонение имен существительных 1 лица 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единственного числа по принадлежности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Стихот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ворение </w:t>
            </w:r>
            <w:proofErr w:type="spell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Ш.Галиев</w:t>
            </w:r>
            <w:proofErr w:type="gram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а“</w:t>
            </w:r>
            <w:proofErr w:type="gram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Онытылган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 w:rsidR="002D45CA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Направительный падеж 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личных местоимений </w:t>
            </w:r>
          </w:p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Стихотворение “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Сөмбелə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D45CA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Аффиксы   множественного числа существительных “Сколько дней в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неделеВ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столовой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Изучение текста “В столовой”</w:t>
            </w:r>
            <w:r w:rsidR="002D45CA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Мы любим сладости.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Форма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повелитетельного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наклонения.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Б.Рахмата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“В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ремя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обеда”/ </w:t>
            </w:r>
          </w:p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Сущес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твительные в винительном падеже.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Склонение послеложных слов по падежам, </w:t>
            </w:r>
          </w:p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направительного, исходного, местно-временного падежа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Гарданов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“Хлеб ”/ Х.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Гарданов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“И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кмəк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</w:p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Склонение имен существительных направительного, исходного, местно-временного падежа.  /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Ш.Гал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иев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“</w:t>
            </w:r>
            <w:proofErr w:type="spell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Гости</w:t>
            </w:r>
            <w:proofErr w:type="gram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лица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на которой я живу</w:t>
            </w:r>
            <w:r w:rsidR="002D45CA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“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Телефоннан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əдəпле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сөйлəшəбезме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?“.Будьте осторожны на дороге//.В продуктовом магазине. Имя существительные в направительном падеже. </w:t>
            </w:r>
          </w:p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рассказа “В трамвае” ” Имя существительные в винительном падеже / </w:t>
            </w:r>
          </w:p>
          <w:p w:rsidR="00C27CAD" w:rsidRPr="00033480" w:rsidRDefault="00C27CAD" w:rsidP="002D45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Моя улица. Форма исходного падежа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2D45CA">
            <w:pPr>
              <w:ind w:left="497" w:right="146" w:hanging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27CAD" w:rsidRPr="00033480" w:rsidTr="00323A20">
        <w:trPr>
          <w:trHeight w:val="1426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51171B">
            <w:pPr>
              <w:ind w:left="446" w:right="326" w:hanging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Мир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моего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«Я»</w:t>
            </w:r>
          </w:p>
        </w:tc>
        <w:tc>
          <w:tcPr>
            <w:tcW w:w="9686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2D45C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праздником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!Г</w:t>
            </w:r>
            <w:proofErr w:type="spellEnd"/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Тукай. Родной язык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Туган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тел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Вопросы  Кто? Кого? Кому?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Г.Тукай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“Наша семья”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Порядковые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числительныеМоя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семья. Словообразовательный аффикс  -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чы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/-</w:t>
            </w:r>
            <w:r w:rsidR="002D45CA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Мой режим дня 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Конструкция</w:t>
            </w:r>
            <w:proofErr w:type="gram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Л</w:t>
            </w:r>
            <w:proofErr w:type="gram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юблю маму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Сколько времени? / “Часы”/ М.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Җə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лил</w:t>
            </w:r>
            <w:proofErr w:type="spellEnd"/>
            <w:proofErr w:type="gram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Мы помогаем родителям. Конст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рукция  “Помоги </w:t>
            </w:r>
            <w:proofErr w:type="gram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мне</w:t>
            </w:r>
            <w:proofErr w:type="gram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пожалуйста”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Вопрос  “Почему?”  и </w:t>
            </w:r>
          </w:p>
          <w:p w:rsidR="00C27CAD" w:rsidRPr="00033480" w:rsidRDefault="002D45CA" w:rsidP="002D45C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ответная форма Изучение текста “Умный мальчик”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Спряжения аффикса  принадлежности по падежам / </w:t>
            </w:r>
            <w:proofErr w:type="spellStart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И.Ахтама</w:t>
            </w:r>
            <w:proofErr w:type="spellEnd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“</w:t>
            </w:r>
            <w:proofErr w:type="spellStart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</w:t>
            </w:r>
            <w:proofErr w:type="spellEnd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əхмə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те”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текста “Мама накрывает стол” 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Вопросы </w:t>
            </w:r>
            <w:proofErr w:type="spellStart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Куда?Где?Откуда</w:t>
            </w:r>
            <w:proofErr w:type="spellEnd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? Изучение текста </w:t>
            </w:r>
            <w:proofErr w:type="spellStart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И.Туктар</w:t>
            </w:r>
            <w:proofErr w:type="gramStart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а“</w:t>
            </w:r>
            <w:proofErr w:type="gramEnd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Авыраяк</w:t>
            </w:r>
            <w:proofErr w:type="spellEnd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” Послеложные слова перед , за, около, под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Мой день рождения. 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Отрицательная форма глаголов изъявительного наклонения.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Вопросительные частицы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ы/-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Приглашение гостей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51171B">
            <w:pPr>
              <w:ind w:left="497" w:right="146" w:hanging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27CAD" w:rsidRPr="00033480" w:rsidTr="00323A20">
        <w:trPr>
          <w:trHeight w:val="445"/>
        </w:trPr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2D45CA">
            <w:pPr>
              <w:spacing w:line="480" w:lineRule="auto"/>
              <w:ind w:left="446" w:right="326" w:hanging="9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Мир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моих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увлечений</w:t>
            </w:r>
            <w:proofErr w:type="spellEnd"/>
          </w:p>
        </w:tc>
        <w:tc>
          <w:tcPr>
            <w:tcW w:w="9686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Мое любимое занятие. Летние забавы.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Вопросы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уда? Где? Откуда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Татарские народные игры</w:t>
            </w:r>
          </w:p>
          <w:p w:rsidR="00C27CAD" w:rsidRPr="00033480" w:rsidRDefault="002D45CA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Начальная форма глагола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Спряжение глаголов 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настоящего и прошедшего времени 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изъявительного направления</w:t>
            </w:r>
            <w:proofErr w:type="gramStart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Отрицательная фо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рма глагола настоящего времени 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изъявительного направления Спряжение  отрицательной формы глагола нас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тоящего времени изъявительного 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наклонения по лицам и числам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Зимние месяцы. Приметы зимы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Имя прилагательное.</w:t>
            </w:r>
          </w:p>
          <w:p w:rsidR="00C27CAD" w:rsidRPr="00033480" w:rsidRDefault="00C27CAD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Производные имена прилагательные с 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аффиксами-</w:t>
            </w:r>
            <w:proofErr w:type="spell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лы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/ </w:t>
            </w:r>
            <w:proofErr w:type="gram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;- </w:t>
            </w:r>
            <w:proofErr w:type="spell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сыз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/ -</w:t>
            </w:r>
            <w:proofErr w:type="spellStart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сез</w:t>
            </w:r>
            <w:proofErr w:type="spellEnd"/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Зимние забавы. Вопросы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уда? Где? Откуда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 Изучение рассказа “Друзья”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Отрицательная  форма </w:t>
            </w:r>
          </w:p>
          <w:p w:rsidR="00C27CAD" w:rsidRPr="00033480" w:rsidRDefault="002D45CA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прошедшего времени глагола</w:t>
            </w:r>
          </w:p>
          <w:p w:rsidR="00C27CAD" w:rsidRPr="00033480" w:rsidRDefault="00C27CAD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="002D45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учение рассказа “На каникулах” Любимые игры.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Склонение личных направительном 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падеже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Конструкция “Каждый день я...” 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Изучение рассказа “Друзья”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Лексико-грамматический </w:t>
            </w:r>
          </w:p>
          <w:p w:rsidR="00C27CAD" w:rsidRPr="00033480" w:rsidRDefault="00C27CAD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материал рассказа “Друзья” Склонение личных местоимений </w:t>
            </w:r>
            <w:proofErr w:type="spellStart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М.Джалиль</w:t>
            </w:r>
            <w:proofErr w:type="spell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“Мой щенок”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Превосходная  и сравни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тельная степень </w:t>
            </w:r>
            <w:proofErr w:type="spellStart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прилагательных</w:t>
            </w:r>
            <w:proofErr w:type="gramStart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“А</w:t>
            </w:r>
            <w:proofErr w:type="gram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кмуен</w:t>
            </w:r>
            <w:proofErr w:type="spell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любимый котёнок”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овторение темы "Наши питомцы"/ 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27CAD" w:rsidRPr="00033480" w:rsidRDefault="00C27CAD" w:rsidP="002D45CA">
            <w:pPr>
              <w:spacing w:line="480" w:lineRule="auto"/>
              <w:ind w:left="497" w:right="146" w:hanging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</w:tr>
      <w:tr w:rsidR="00C27CAD" w:rsidRPr="00033480" w:rsidTr="00323A20">
        <w:trPr>
          <w:trHeight w:val="281"/>
        </w:trPr>
        <w:tc>
          <w:tcPr>
            <w:tcW w:w="2460" w:type="dxa"/>
            <w:tcBorders>
              <w:top w:val="single" w:sz="4" w:space="0" w:color="auto"/>
            </w:tcBorders>
          </w:tcPr>
          <w:p w:rsidR="00C27CAD" w:rsidRPr="00033480" w:rsidRDefault="00C27CAD" w:rsidP="002D45CA">
            <w:pPr>
              <w:spacing w:line="480" w:lineRule="auto"/>
              <w:ind w:left="446" w:right="326" w:hanging="9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Моя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Родина</w:t>
            </w:r>
            <w:proofErr w:type="spellEnd"/>
            <w:r w:rsidRPr="0003348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686" w:type="dxa"/>
            <w:tcBorders>
              <w:top w:val="single" w:sz="4" w:space="0" w:color="auto"/>
            </w:tcBorders>
          </w:tcPr>
          <w:p w:rsidR="00C27CAD" w:rsidRPr="00033480" w:rsidRDefault="00C27CAD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Моя Родин</w:t>
            </w:r>
            <w:proofErr w:type="gram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Татарстан Изучение текста “Мы живём в Татарстане”.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Имя существительн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ое  и категория принадлежности.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Казань - столица Татарстана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Нераспространенные и распространенные простые предложения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Достопримечательности города Ка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зани</w:t>
            </w:r>
            <w:proofErr w:type="gramStart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магазине одежды.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Спряжение глагола настоящего времени изъявительного наклонения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Изучение текста “Дима”.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Сравнительная степень прилаг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ательных. Послеложные  слова.  Города Татарстана</w:t>
            </w:r>
            <w:proofErr w:type="gramStart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Города России.</w:t>
            </w:r>
          </w:p>
          <w:p w:rsidR="00C27CAD" w:rsidRPr="00033480" w:rsidRDefault="00C27CAD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Спряжение  отрицательной формы глагола настоящего времени изъявительног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наклонения по лицам и числам. Город Москв</w:t>
            </w:r>
            <w:proofErr w:type="gramStart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столица России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Сочини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тельные союзы потому  что, но.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темы “Города России и Татарста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на”. Национальные праздники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татарского и русского народа/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Праздник Сабантуй. Летний отдых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</w:t>
            </w:r>
            <w:proofErr w:type="spellStart"/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текс</w:t>
            </w:r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</w:t>
            </w:r>
            <w:proofErr w:type="gramStart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“Н</w:t>
            </w:r>
            <w:proofErr w:type="gram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аша</w:t>
            </w:r>
            <w:proofErr w:type="spellEnd"/>
            <w:r w:rsidR="00A46F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деревня”. </w:t>
            </w:r>
            <w:r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Определительные местоимения каждый, все / </w:t>
            </w:r>
          </w:p>
          <w:p w:rsidR="00C27CAD" w:rsidRPr="00033480" w:rsidRDefault="00A46F1F" w:rsidP="00A46F1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Татарские национальные одежды. 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Личные  местоимения в направительном падеже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C27CAD" w:rsidRPr="0003348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Татарские народные блюда. Поздравление с праздником. </w:t>
            </w: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C27CAD" w:rsidRPr="00033480" w:rsidRDefault="00C27CAD" w:rsidP="002D45CA">
            <w:pPr>
              <w:spacing w:line="480" w:lineRule="auto"/>
              <w:ind w:left="497" w:right="146" w:hanging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1171B" w:rsidRDefault="0051171B" w:rsidP="002D45CA">
      <w:pPr>
        <w:spacing w:after="16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6F1F" w:rsidRDefault="00A46F1F" w:rsidP="002D45CA">
      <w:pPr>
        <w:spacing w:after="16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6F1F" w:rsidRDefault="00A46F1F" w:rsidP="002D45CA">
      <w:pPr>
        <w:spacing w:after="16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0C4D" w:rsidRPr="00E20C4D" w:rsidRDefault="00E20C4D" w:rsidP="00E20C4D">
      <w:pPr>
        <w:widowControl w:val="0"/>
        <w:spacing w:after="0" w:line="240" w:lineRule="auto"/>
        <w:ind w:left="1" w:right="-20"/>
        <w:rPr>
          <w:rFonts w:ascii="Liberation Serif" w:eastAsia="Liberation Serif" w:hAnsi="Liberation Serif" w:cs="Liberation Serif"/>
          <w:b/>
          <w:bCs/>
          <w:color w:val="000000"/>
          <w:lang w:eastAsia="ru-RU"/>
        </w:rPr>
      </w:pPr>
      <w:r w:rsidRPr="00E20C4D">
        <w:rPr>
          <w:rFonts w:ascii="Calibri" w:eastAsia="Calibri" w:hAnsi="Calibri" w:cs="Calibri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314E246" wp14:editId="43396DAC">
                <wp:simplePos x="0" y="0"/>
                <wp:positionH relativeFrom="page">
                  <wp:posOffset>1080135</wp:posOffset>
                </wp:positionH>
                <wp:positionV relativeFrom="paragraph">
                  <wp:posOffset>9</wp:posOffset>
                </wp:positionV>
                <wp:extent cx="5939790" cy="161290"/>
                <wp:effectExtent l="0" t="0" r="0" b="0"/>
                <wp:wrapNone/>
                <wp:docPr id="831" name="drawingObject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161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790" h="161290">
                              <a:moveTo>
                                <a:pt x="0" y="0"/>
                              </a:moveTo>
                              <a:lnTo>
                                <a:pt x="0" y="161290"/>
                              </a:lnTo>
                              <a:lnTo>
                                <a:pt x="5939790" y="161290"/>
                              </a:lnTo>
                              <a:lnTo>
                                <a:pt x="593979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831" o:spid="_x0000_s1026" style="position:absolute;margin-left:85.05pt;margin-top:0;width:467.7pt;height:12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790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" o:allowincell="f" path="m,l,161290r5939790,l5939790,,,xe" stroked="f">
                <v:path arrowok="t" textboxrect="0,0,5939790,161290"/>
                <w10:wrap anchorx="page"/>
              </v:shape>
            </w:pict>
          </mc:Fallback>
        </mc:AlternateContent>
      </w:r>
      <w:r w:rsidRPr="00E20C4D">
        <w:rPr>
          <w:rFonts w:ascii="Liberation Serif" w:eastAsia="Liberation Serif" w:hAnsi="Liberation Serif" w:cs="Liberation Serif"/>
          <w:b/>
          <w:bCs/>
          <w:color w:val="000000"/>
          <w:lang w:eastAsia="ru-RU"/>
        </w:rPr>
        <w:t>3 КЛАСС</w:t>
      </w:r>
    </w:p>
    <w:p w:rsidR="00E20C4D" w:rsidRPr="00E20C4D" w:rsidRDefault="00E20C4D" w:rsidP="00E20C4D">
      <w:pPr>
        <w:spacing w:after="12" w:line="140" w:lineRule="exact"/>
        <w:rPr>
          <w:rFonts w:ascii="Liberation Serif" w:eastAsia="Liberation Serif" w:hAnsi="Liberation Serif" w:cs="Liberation Serif"/>
          <w:sz w:val="14"/>
          <w:szCs w:val="14"/>
          <w:lang w:eastAsia="ru-RU"/>
        </w:rPr>
      </w:pPr>
    </w:p>
    <w:p w:rsidR="00E20C4D" w:rsidRDefault="00E20C4D" w:rsidP="00323A20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E20C4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ТЕМАТИЧЕСКОЕ ПЛАНИРОВАНИЕ</w:t>
      </w: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tbl>
      <w:tblPr>
        <w:tblStyle w:val="afe"/>
        <w:tblW w:w="14528" w:type="dxa"/>
        <w:tblInd w:w="1" w:type="dxa"/>
        <w:tblLook w:val="04A0" w:firstRow="1" w:lastRow="0" w:firstColumn="1" w:lastColumn="0" w:noHBand="0" w:noVBand="1"/>
      </w:tblPr>
      <w:tblGrid>
        <w:gridCol w:w="1459"/>
        <w:gridCol w:w="1909"/>
        <w:gridCol w:w="6804"/>
        <w:gridCol w:w="1559"/>
        <w:gridCol w:w="2797"/>
      </w:tblGrid>
      <w:tr w:rsidR="00323A20" w:rsidTr="00523085">
        <w:trPr>
          <w:trHeight w:val="738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90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6804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Разделы и темы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Количество</w:t>
            </w:r>
            <w:r w:rsidRPr="00E20C4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ab/>
            </w: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часов</w:t>
            </w:r>
          </w:p>
        </w:tc>
        <w:tc>
          <w:tcPr>
            <w:tcW w:w="2797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ЦОР</w:t>
            </w:r>
          </w:p>
        </w:tc>
      </w:tr>
      <w:tr w:rsidR="00E20C4D" w:rsidTr="00523085">
        <w:trPr>
          <w:trHeight w:val="312"/>
        </w:trPr>
        <w:tc>
          <w:tcPr>
            <w:tcW w:w="14528" w:type="dxa"/>
            <w:gridSpan w:val="5"/>
          </w:tcPr>
          <w:p w:rsidR="00E20C4D" w:rsidRPr="00E20C4D" w:rsidRDefault="00E20C4D" w:rsidP="00323A20">
            <w:pPr>
              <w:widowControl w:val="0"/>
              <w:ind w:left="1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вокруг меня</w:t>
            </w:r>
          </w:p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292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0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1.1</w:t>
            </w:r>
          </w:p>
        </w:tc>
        <w:tc>
          <w:tcPr>
            <w:tcW w:w="6804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знаний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797" w:type="dxa"/>
          </w:tcPr>
          <w:p w:rsidR="00E20C4D" w:rsidRPr="00E20C4D" w:rsidRDefault="00E20C4D" w:rsidP="00323A2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eastAsia="ru-RU"/>
              </w:rPr>
            </w:pPr>
            <w:r w:rsidRPr="00E20C4D"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eastAsia="ru-RU"/>
              </w:rPr>
              <w:t>http://tatar.com.ru</w:t>
            </w:r>
          </w:p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312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804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режим дня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797" w:type="dxa"/>
          </w:tcPr>
          <w:p w:rsidR="00E20C4D" w:rsidRPr="00E20C4D" w:rsidRDefault="00E20C4D" w:rsidP="00323A2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eastAsia="ru-RU"/>
              </w:rPr>
            </w:pPr>
            <w:r w:rsidRPr="00E20C4D"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eastAsia="ru-RU"/>
              </w:rPr>
              <w:t>http://tatar.moy.su</w:t>
            </w:r>
          </w:p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292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0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804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обязанности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797" w:type="dxa"/>
          </w:tcPr>
          <w:p w:rsidR="00E20C4D" w:rsidRPr="00E20C4D" w:rsidRDefault="00E20C4D" w:rsidP="00323A2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eastAsia="ru-RU"/>
              </w:rPr>
            </w:pPr>
            <w:r w:rsidRPr="00E20C4D"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eastAsia="ru-RU"/>
              </w:rPr>
              <w:t>http://www.belem.ru/</w:t>
            </w:r>
          </w:p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312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90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804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день рождения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797" w:type="dxa"/>
          </w:tcPr>
          <w:p w:rsidR="00E20C4D" w:rsidRPr="00E20C4D" w:rsidRDefault="00E20C4D" w:rsidP="00323A2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eastAsia="ru-RU"/>
              </w:rPr>
            </w:pPr>
            <w:r w:rsidRPr="00E20C4D"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eastAsia="ru-RU"/>
              </w:rPr>
              <w:t>http://kitap.net.ru</w:t>
            </w:r>
          </w:p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292"/>
        </w:trPr>
        <w:tc>
          <w:tcPr>
            <w:tcW w:w="3368" w:type="dxa"/>
            <w:gridSpan w:val="2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804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97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E20C4D" w:rsidTr="00523085">
        <w:trPr>
          <w:trHeight w:val="194"/>
        </w:trPr>
        <w:tc>
          <w:tcPr>
            <w:tcW w:w="14528" w:type="dxa"/>
            <w:gridSpan w:val="5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моих увлечений</w:t>
            </w:r>
          </w:p>
        </w:tc>
      </w:tr>
      <w:tr w:rsidR="00523085" w:rsidTr="00523085">
        <w:trPr>
          <w:trHeight w:val="358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909" w:type="dxa"/>
          </w:tcPr>
          <w:p w:rsid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2.1</w:t>
            </w:r>
          </w:p>
        </w:tc>
        <w:tc>
          <w:tcPr>
            <w:tcW w:w="6804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Мои любимые дела. Любимые игры            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E20C4D" w:rsidRPr="00E20C4D" w:rsidRDefault="00E20C4D" w:rsidP="00323A2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eastAsia="ru-RU"/>
              </w:rPr>
            </w:pPr>
            <w:r w:rsidRPr="00E20C4D"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eastAsia="ru-RU"/>
              </w:rPr>
              <w:t>http://tatar.com.ru</w:t>
            </w:r>
          </w:p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523085" w:rsidTr="00523085">
        <w:trPr>
          <w:trHeight w:val="359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09" w:type="dxa"/>
          </w:tcPr>
          <w:p w:rsid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2.2</w:t>
            </w:r>
          </w:p>
        </w:tc>
        <w:tc>
          <w:tcPr>
            <w:tcW w:w="6804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Мои питомцы    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E20C4D" w:rsidRPr="00E20C4D" w:rsidRDefault="00E20C4D" w:rsidP="00323A2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eastAsia="ru-RU"/>
              </w:rPr>
            </w:pPr>
            <w:r w:rsidRPr="00E20C4D"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eastAsia="ru-RU"/>
              </w:rPr>
              <w:t>http://tatar.moy.su</w:t>
            </w:r>
          </w:p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210"/>
        </w:trPr>
        <w:tc>
          <w:tcPr>
            <w:tcW w:w="3368" w:type="dxa"/>
            <w:gridSpan w:val="2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 по 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r w:rsidRPr="00E20C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делу</w:t>
            </w:r>
          </w:p>
        </w:tc>
        <w:tc>
          <w:tcPr>
            <w:tcW w:w="6804" w:type="dxa"/>
          </w:tcPr>
          <w:p w:rsidR="00323A20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</w:tc>
        <w:tc>
          <w:tcPr>
            <w:tcW w:w="155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797" w:type="dxa"/>
          </w:tcPr>
          <w:p w:rsidR="00323A20" w:rsidRPr="00E20C4D" w:rsidRDefault="00323A20" w:rsidP="00323A20">
            <w:pPr>
              <w:widowControl w:val="0"/>
              <w:ind w:right="-20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</w:tr>
      <w:tr w:rsidR="00E20C4D" w:rsidTr="00523085">
        <w:trPr>
          <w:trHeight w:val="164"/>
        </w:trPr>
        <w:tc>
          <w:tcPr>
            <w:tcW w:w="14528" w:type="dxa"/>
            <w:gridSpan w:val="5"/>
          </w:tcPr>
          <w:p w:rsidR="00E20C4D" w:rsidRPr="00323A20" w:rsidRDefault="00323A20" w:rsidP="00323A20">
            <w:pPr>
              <w:widowControl w:val="0"/>
              <w:ind w:left="1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0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моего «Я»</w:t>
            </w:r>
          </w:p>
        </w:tc>
      </w:tr>
      <w:tr w:rsidR="00323A20" w:rsidTr="00523085">
        <w:trPr>
          <w:trHeight w:val="205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909" w:type="dxa"/>
          </w:tcPr>
          <w:p w:rsid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3.1</w:t>
            </w:r>
          </w:p>
        </w:tc>
        <w:tc>
          <w:tcPr>
            <w:tcW w:w="6804" w:type="dxa"/>
          </w:tcPr>
          <w:p w:rsidR="00E20C4D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180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909" w:type="dxa"/>
          </w:tcPr>
          <w:p w:rsid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3.2</w:t>
            </w:r>
          </w:p>
        </w:tc>
        <w:tc>
          <w:tcPr>
            <w:tcW w:w="6804" w:type="dxa"/>
          </w:tcPr>
          <w:p w:rsidR="00E20C4D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школьной столовой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269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909" w:type="dxa"/>
          </w:tcPr>
          <w:p w:rsid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3.4</w:t>
            </w:r>
          </w:p>
        </w:tc>
        <w:tc>
          <w:tcPr>
            <w:tcW w:w="6804" w:type="dxa"/>
          </w:tcPr>
          <w:p w:rsidR="00E20C4D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дом, моя улица. Моя квартира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205"/>
        </w:trPr>
        <w:tc>
          <w:tcPr>
            <w:tcW w:w="14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909" w:type="dxa"/>
          </w:tcPr>
          <w:p w:rsid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3.5</w:t>
            </w:r>
          </w:p>
        </w:tc>
        <w:tc>
          <w:tcPr>
            <w:tcW w:w="6804" w:type="dxa"/>
          </w:tcPr>
          <w:p w:rsidR="00E20C4D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магазине. На дороге</w:t>
            </w:r>
          </w:p>
        </w:tc>
        <w:tc>
          <w:tcPr>
            <w:tcW w:w="1559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E20C4D" w:rsidRDefault="00E20C4D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180"/>
        </w:trPr>
        <w:tc>
          <w:tcPr>
            <w:tcW w:w="3368" w:type="dxa"/>
            <w:gridSpan w:val="2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Итого по разделу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ab/>
            </w:r>
          </w:p>
        </w:tc>
        <w:tc>
          <w:tcPr>
            <w:tcW w:w="6804" w:type="dxa"/>
          </w:tcPr>
          <w:p w:rsidR="00323A20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2797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176"/>
        </w:trPr>
        <w:tc>
          <w:tcPr>
            <w:tcW w:w="14528" w:type="dxa"/>
            <w:gridSpan w:val="5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32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Раздел 4. Моя Родина</w:t>
            </w:r>
          </w:p>
        </w:tc>
      </w:tr>
      <w:tr w:rsidR="00523085" w:rsidTr="00523085">
        <w:trPr>
          <w:trHeight w:val="294"/>
        </w:trPr>
        <w:tc>
          <w:tcPr>
            <w:tcW w:w="1459" w:type="dxa"/>
          </w:tcPr>
          <w:p w:rsidR="00323A20" w:rsidRP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90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4.1</w:t>
            </w:r>
          </w:p>
        </w:tc>
        <w:tc>
          <w:tcPr>
            <w:tcW w:w="6804" w:type="dxa"/>
          </w:tcPr>
          <w:p w:rsidR="00323A20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 России и Татарстана. Народы Татарстана</w:t>
            </w:r>
          </w:p>
        </w:tc>
        <w:tc>
          <w:tcPr>
            <w:tcW w:w="155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523085" w:rsidTr="00523085">
        <w:trPr>
          <w:trHeight w:val="483"/>
        </w:trPr>
        <w:tc>
          <w:tcPr>
            <w:tcW w:w="1459" w:type="dxa"/>
          </w:tcPr>
          <w:p w:rsidR="00323A20" w:rsidRP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90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4.2</w:t>
            </w:r>
          </w:p>
        </w:tc>
        <w:tc>
          <w:tcPr>
            <w:tcW w:w="6804" w:type="dxa"/>
          </w:tcPr>
          <w:p w:rsidR="00323A20" w:rsidRPr="00E20C4D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праздники татарского и</w:t>
            </w:r>
            <w:r w:rsidRPr="0032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11 русского народов</w:t>
            </w:r>
          </w:p>
        </w:tc>
        <w:tc>
          <w:tcPr>
            <w:tcW w:w="155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797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343"/>
        </w:trPr>
        <w:tc>
          <w:tcPr>
            <w:tcW w:w="3368" w:type="dxa"/>
            <w:gridSpan w:val="2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32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Итого по 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з</w:t>
            </w:r>
            <w:r w:rsidRPr="0032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делу</w:t>
            </w:r>
            <w:r w:rsidRPr="0032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ab/>
            </w:r>
          </w:p>
        </w:tc>
        <w:tc>
          <w:tcPr>
            <w:tcW w:w="6804" w:type="dxa"/>
          </w:tcPr>
          <w:p w:rsidR="00323A20" w:rsidRP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2797" w:type="dxa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323A20" w:rsidTr="00523085">
        <w:trPr>
          <w:trHeight w:val="368"/>
        </w:trPr>
        <w:tc>
          <w:tcPr>
            <w:tcW w:w="14528" w:type="dxa"/>
            <w:gridSpan w:val="5"/>
          </w:tcPr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  <w:p w:rsidR="00323A20" w:rsidRDefault="00323A20" w:rsidP="00323A20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32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ОБЩЕЕ КОЛИЧЕСТВО ЧАСОВ ПО ПРОГРАММЕ</w:t>
            </w:r>
            <w:r w:rsidRPr="0032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ab/>
              <w:t>68</w:t>
            </w:r>
          </w:p>
        </w:tc>
      </w:tr>
    </w:tbl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Pr="00E20C4D" w:rsidRDefault="00E20C4D" w:rsidP="00E20C4D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E20C4D" w:rsidRPr="00E20C4D" w:rsidRDefault="00E20C4D" w:rsidP="00E20C4D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C4D" w:rsidRPr="00E20C4D" w:rsidRDefault="00E20C4D" w:rsidP="00523085">
      <w:pPr>
        <w:widowControl w:val="0"/>
        <w:tabs>
          <w:tab w:val="left" w:pos="1612"/>
          <w:tab w:val="left" w:pos="7620"/>
        </w:tabs>
        <w:spacing w:after="8" w:line="275" w:lineRule="auto"/>
        <w:ind w:left="5945" w:right="1178" w:hanging="5830"/>
        <w:rPr>
          <w:rFonts w:ascii="Calibri" w:eastAsia="Calibri" w:hAnsi="Calibri" w:cs="Calibri"/>
          <w:lang w:eastAsia="ru-RU"/>
        </w:rPr>
        <w:sectPr w:rsidR="00E20C4D" w:rsidRPr="00E20C4D" w:rsidSect="00323A20">
          <w:pgSz w:w="16837" w:h="11906" w:orient="landscape"/>
          <w:pgMar w:top="850" w:right="0" w:bottom="1701" w:left="1134" w:header="0" w:footer="0" w:gutter="0"/>
          <w:cols w:space="708"/>
          <w:docGrid w:linePitch="299"/>
        </w:sectPr>
      </w:pPr>
      <w:r w:rsidRPr="00E20C4D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0D313BF3" wp14:editId="34D5924C">
                <wp:simplePos x="0" y="0"/>
                <wp:positionH relativeFrom="page">
                  <wp:posOffset>1062355</wp:posOffset>
                </wp:positionH>
                <wp:positionV relativeFrom="paragraph">
                  <wp:posOffset>-5080</wp:posOffset>
                </wp:positionV>
                <wp:extent cx="6289675" cy="6795769"/>
                <wp:effectExtent l="0" t="0" r="15875" b="24765"/>
                <wp:wrapNone/>
                <wp:docPr id="832" name="drawingObject8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675" cy="6795769"/>
                          <a:chOff x="0" y="0"/>
                          <a:chExt cx="6289675" cy="6795769"/>
                        </a:xfrm>
                        <a:noFill/>
                      </wpg:grpSpPr>
                      <wps:wsp>
                        <wps:cNvPr id="833" name="Shape 833"/>
                        <wps:cNvSpPr/>
                        <wps:spPr>
                          <a:xfrm>
                            <a:off x="0" y="3175"/>
                            <a:ext cx="62750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5070">
                                <a:moveTo>
                                  <a:pt x="0" y="0"/>
                                </a:moveTo>
                                <a:lnTo>
                                  <a:pt x="627507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6350" y="394334"/>
                            <a:ext cx="6277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7609">
                                <a:moveTo>
                                  <a:pt x="0" y="0"/>
                                </a:moveTo>
                                <a:lnTo>
                                  <a:pt x="62776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6350" y="598805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957579" y="600709"/>
                            <a:ext cx="2753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3994">
                                <a:moveTo>
                                  <a:pt x="0" y="0"/>
                                </a:moveTo>
                                <a:lnTo>
                                  <a:pt x="275399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3702050" y="59880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6350" y="826134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957579" y="828040"/>
                            <a:ext cx="2753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3994">
                                <a:moveTo>
                                  <a:pt x="0" y="0"/>
                                </a:moveTo>
                                <a:lnTo>
                                  <a:pt x="275399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3702050" y="826134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6350" y="1053465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957579" y="1055370"/>
                            <a:ext cx="2753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3994">
                                <a:moveTo>
                                  <a:pt x="0" y="0"/>
                                </a:moveTo>
                                <a:lnTo>
                                  <a:pt x="275399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3702050" y="105346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6350" y="1280795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957579" y="1282700"/>
                            <a:ext cx="2753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3994">
                                <a:moveTo>
                                  <a:pt x="0" y="0"/>
                                </a:moveTo>
                                <a:lnTo>
                                  <a:pt x="275399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3702050" y="128079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6350" y="1508125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957579" y="1510030"/>
                            <a:ext cx="27520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2089">
                                <a:moveTo>
                                  <a:pt x="0" y="0"/>
                                </a:moveTo>
                                <a:lnTo>
                                  <a:pt x="275208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3703319" y="1508125"/>
                            <a:ext cx="25806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0639">
                                <a:moveTo>
                                  <a:pt x="0" y="0"/>
                                </a:moveTo>
                                <a:lnTo>
                                  <a:pt x="258063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6350" y="1718945"/>
                            <a:ext cx="6277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7609">
                                <a:moveTo>
                                  <a:pt x="0" y="0"/>
                                </a:moveTo>
                                <a:lnTo>
                                  <a:pt x="62776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6350" y="2077084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957579" y="2078990"/>
                            <a:ext cx="27520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2089">
                                <a:moveTo>
                                  <a:pt x="0" y="0"/>
                                </a:moveTo>
                                <a:lnTo>
                                  <a:pt x="275208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3703319" y="2077084"/>
                            <a:ext cx="25806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0639">
                                <a:moveTo>
                                  <a:pt x="0" y="0"/>
                                </a:moveTo>
                                <a:lnTo>
                                  <a:pt x="258063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6350" y="2301875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957579" y="2303780"/>
                            <a:ext cx="2753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3994">
                                <a:moveTo>
                                  <a:pt x="0" y="0"/>
                                </a:moveTo>
                                <a:lnTo>
                                  <a:pt x="275399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3702050" y="230187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350" y="2529205"/>
                            <a:ext cx="9607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754">
                                <a:moveTo>
                                  <a:pt x="0" y="0"/>
                                </a:moveTo>
                                <a:lnTo>
                                  <a:pt x="960754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957579" y="2531109"/>
                            <a:ext cx="27520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2089">
                                <a:moveTo>
                                  <a:pt x="0" y="0"/>
                                </a:moveTo>
                                <a:lnTo>
                                  <a:pt x="275208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3703319" y="2529205"/>
                            <a:ext cx="25806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0639">
                                <a:moveTo>
                                  <a:pt x="0" y="0"/>
                                </a:moveTo>
                                <a:lnTo>
                                  <a:pt x="258063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6350" y="2868930"/>
                            <a:ext cx="6277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7609">
                                <a:moveTo>
                                  <a:pt x="0" y="0"/>
                                </a:moveTo>
                                <a:lnTo>
                                  <a:pt x="627760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6350" y="3054350"/>
                            <a:ext cx="6277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7609">
                                <a:moveTo>
                                  <a:pt x="0" y="0"/>
                                </a:moveTo>
                                <a:lnTo>
                                  <a:pt x="627760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50" y="3387725"/>
                            <a:ext cx="9277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735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924560" y="3389630"/>
                            <a:ext cx="2787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14">
                                <a:moveTo>
                                  <a:pt x="0" y="0"/>
                                </a:moveTo>
                                <a:lnTo>
                                  <a:pt x="278701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3702050" y="338772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6350" y="3723005"/>
                            <a:ext cx="9277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735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924560" y="3724910"/>
                            <a:ext cx="2787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14">
                                <a:moveTo>
                                  <a:pt x="0" y="0"/>
                                </a:moveTo>
                                <a:lnTo>
                                  <a:pt x="278701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3702050" y="372300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6350" y="4058285"/>
                            <a:ext cx="9277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735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924560" y="4060190"/>
                            <a:ext cx="2787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14">
                                <a:moveTo>
                                  <a:pt x="0" y="0"/>
                                </a:moveTo>
                                <a:lnTo>
                                  <a:pt x="278701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3702050" y="405828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6350" y="4396105"/>
                            <a:ext cx="9277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735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924560" y="4398010"/>
                            <a:ext cx="27851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5109">
                                <a:moveTo>
                                  <a:pt x="0" y="0"/>
                                </a:moveTo>
                                <a:lnTo>
                                  <a:pt x="278510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3703319" y="4396105"/>
                            <a:ext cx="25806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0639">
                                <a:moveTo>
                                  <a:pt x="0" y="0"/>
                                </a:moveTo>
                                <a:lnTo>
                                  <a:pt x="258063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6350" y="4733925"/>
                            <a:ext cx="6277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7609">
                                <a:moveTo>
                                  <a:pt x="0" y="0"/>
                                </a:moveTo>
                                <a:lnTo>
                                  <a:pt x="62776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6350" y="5065395"/>
                            <a:ext cx="9277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735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924560" y="5067300"/>
                            <a:ext cx="2787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14">
                                <a:moveTo>
                                  <a:pt x="0" y="0"/>
                                </a:moveTo>
                                <a:lnTo>
                                  <a:pt x="278701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3702050" y="506539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6350" y="5426075"/>
                            <a:ext cx="9277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735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924560" y="5427980"/>
                            <a:ext cx="2787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7014">
                                <a:moveTo>
                                  <a:pt x="0" y="0"/>
                                </a:moveTo>
                                <a:lnTo>
                                  <a:pt x="2787014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3702050" y="5426075"/>
                            <a:ext cx="2581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1909">
                                <a:moveTo>
                                  <a:pt x="0" y="0"/>
                                </a:moveTo>
                                <a:lnTo>
                                  <a:pt x="25819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6350" y="5785485"/>
                            <a:ext cx="9277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735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924560" y="5787390"/>
                            <a:ext cx="27851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5109">
                                <a:moveTo>
                                  <a:pt x="0" y="0"/>
                                </a:moveTo>
                                <a:lnTo>
                                  <a:pt x="278510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3703319" y="5785485"/>
                            <a:ext cx="25806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0639">
                                <a:moveTo>
                                  <a:pt x="0" y="0"/>
                                </a:moveTo>
                                <a:lnTo>
                                  <a:pt x="258063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6350" y="6123305"/>
                            <a:ext cx="6277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7609">
                                <a:moveTo>
                                  <a:pt x="0" y="0"/>
                                </a:moveTo>
                                <a:lnTo>
                                  <a:pt x="62776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6350" y="6458585"/>
                            <a:ext cx="6277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7609">
                                <a:moveTo>
                                  <a:pt x="0" y="0"/>
                                </a:moveTo>
                                <a:lnTo>
                                  <a:pt x="627760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0" y="6792594"/>
                            <a:ext cx="62839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3959">
                                <a:moveTo>
                                  <a:pt x="0" y="0"/>
                                </a:moveTo>
                                <a:lnTo>
                                  <a:pt x="6283959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3175" y="0"/>
                            <a:ext cx="0" cy="286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3850">
                                <a:moveTo>
                                  <a:pt x="0" y="2863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3175" y="2863850"/>
                            <a:ext cx="0" cy="194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945">
                                <a:moveTo>
                                  <a:pt x="0" y="0"/>
                                </a:moveTo>
                                <a:lnTo>
                                  <a:pt x="0" y="19494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3175" y="3049270"/>
                            <a:ext cx="0" cy="374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46500">
                                <a:moveTo>
                                  <a:pt x="0" y="0"/>
                                </a:moveTo>
                                <a:lnTo>
                                  <a:pt x="0" y="374650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544194" y="3049270"/>
                            <a:ext cx="0" cy="1350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0010">
                                <a:moveTo>
                                  <a:pt x="0" y="0"/>
                                </a:moveTo>
                                <a:lnTo>
                                  <a:pt x="0" y="135001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544194" y="5062220"/>
                            <a:ext cx="0" cy="726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6440">
                                <a:moveTo>
                                  <a:pt x="0" y="0"/>
                                </a:moveTo>
                                <a:lnTo>
                                  <a:pt x="0" y="72644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69594" y="595630"/>
                            <a:ext cx="0" cy="9156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5669">
                                <a:moveTo>
                                  <a:pt x="0" y="0"/>
                                </a:moveTo>
                                <a:lnTo>
                                  <a:pt x="0" y="91566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569594" y="2073909"/>
                            <a:ext cx="0" cy="458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470">
                                <a:moveTo>
                                  <a:pt x="0" y="0"/>
                                </a:moveTo>
                                <a:lnTo>
                                  <a:pt x="0" y="45847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929004" y="3049270"/>
                            <a:ext cx="0" cy="1353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3185">
                                <a:moveTo>
                                  <a:pt x="0" y="0"/>
                                </a:moveTo>
                                <a:lnTo>
                                  <a:pt x="0" y="135318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929004" y="5062220"/>
                            <a:ext cx="0" cy="72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615">
                                <a:moveTo>
                                  <a:pt x="0" y="0"/>
                                </a:moveTo>
                                <a:lnTo>
                                  <a:pt x="0" y="72961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954404" y="6350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0"/>
                                </a:moveTo>
                                <a:lnTo>
                                  <a:pt x="0" y="39115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962025" y="595630"/>
                            <a:ext cx="0" cy="918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8844">
                                <a:moveTo>
                                  <a:pt x="0" y="0"/>
                                </a:moveTo>
                                <a:lnTo>
                                  <a:pt x="0" y="918844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962025" y="2073909"/>
                            <a:ext cx="0" cy="461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1645">
                                <a:moveTo>
                                  <a:pt x="0" y="0"/>
                                </a:moveTo>
                                <a:lnTo>
                                  <a:pt x="0" y="46164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3706494" y="6350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0"/>
                                </a:moveTo>
                                <a:lnTo>
                                  <a:pt x="0" y="39115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3706494" y="595630"/>
                            <a:ext cx="0" cy="918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8844">
                                <a:moveTo>
                                  <a:pt x="0" y="0"/>
                                </a:moveTo>
                                <a:lnTo>
                                  <a:pt x="0" y="918844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3706494" y="1504950"/>
                            <a:ext cx="0" cy="568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8959">
                                <a:moveTo>
                                  <a:pt x="0" y="568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3706494" y="2073909"/>
                            <a:ext cx="0" cy="461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1645">
                                <a:moveTo>
                                  <a:pt x="0" y="0"/>
                                </a:moveTo>
                                <a:lnTo>
                                  <a:pt x="0" y="46164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3706494" y="2526030"/>
                            <a:ext cx="0" cy="347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7344">
                                <a:moveTo>
                                  <a:pt x="0" y="0"/>
                                </a:moveTo>
                                <a:lnTo>
                                  <a:pt x="0" y="347344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3706494" y="3049270"/>
                            <a:ext cx="0" cy="1353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3185">
                                <a:moveTo>
                                  <a:pt x="0" y="0"/>
                                </a:moveTo>
                                <a:lnTo>
                                  <a:pt x="0" y="135318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3706494" y="4392930"/>
                            <a:ext cx="0" cy="344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44169">
                                <a:moveTo>
                                  <a:pt x="0" y="0"/>
                                </a:moveTo>
                                <a:lnTo>
                                  <a:pt x="0" y="34416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3706494" y="5062220"/>
                            <a:ext cx="0" cy="72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615">
                                <a:moveTo>
                                  <a:pt x="0" y="0"/>
                                </a:moveTo>
                                <a:lnTo>
                                  <a:pt x="0" y="72961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3706494" y="5782310"/>
                            <a:ext cx="0" cy="1007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07109">
                                <a:moveTo>
                                  <a:pt x="0" y="0"/>
                                </a:moveTo>
                                <a:lnTo>
                                  <a:pt x="0" y="100710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4769484" y="6350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0"/>
                                </a:moveTo>
                                <a:lnTo>
                                  <a:pt x="0" y="39115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4769484" y="595630"/>
                            <a:ext cx="0" cy="227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77744">
                                <a:moveTo>
                                  <a:pt x="0" y="0"/>
                                </a:moveTo>
                                <a:lnTo>
                                  <a:pt x="0" y="2277744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4769484" y="3049270"/>
                            <a:ext cx="0" cy="16878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87829">
                                <a:moveTo>
                                  <a:pt x="0" y="0"/>
                                </a:moveTo>
                                <a:lnTo>
                                  <a:pt x="0" y="168782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4769484" y="5062220"/>
                            <a:ext cx="0" cy="1727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0">
                                <a:moveTo>
                                  <a:pt x="0" y="0"/>
                                </a:moveTo>
                                <a:lnTo>
                                  <a:pt x="0" y="172720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6271895" y="6350"/>
                            <a:ext cx="0" cy="391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159">
                                <a:moveTo>
                                  <a:pt x="0" y="0"/>
                                </a:moveTo>
                                <a:lnTo>
                                  <a:pt x="0" y="39115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6280784" y="391159"/>
                            <a:ext cx="0" cy="2482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82215">
                                <a:moveTo>
                                  <a:pt x="0" y="0"/>
                                </a:moveTo>
                                <a:lnTo>
                                  <a:pt x="0" y="2482215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6280784" y="3049270"/>
                            <a:ext cx="0" cy="16878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87829">
                                <a:moveTo>
                                  <a:pt x="0" y="0"/>
                                </a:moveTo>
                                <a:lnTo>
                                  <a:pt x="0" y="1687829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6280784" y="5062220"/>
                            <a:ext cx="0" cy="1727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27200">
                                <a:moveTo>
                                  <a:pt x="0" y="0"/>
                                </a:moveTo>
                                <a:lnTo>
                                  <a:pt x="0" y="172720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6289675" y="2863850"/>
                            <a:ext cx="0" cy="194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4945">
                                <a:moveTo>
                                  <a:pt x="0" y="0"/>
                                </a:moveTo>
                                <a:lnTo>
                                  <a:pt x="0" y="194945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6289675" y="4730750"/>
                            <a:ext cx="0" cy="337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7820">
                                <a:moveTo>
                                  <a:pt x="0" y="0"/>
                                </a:moveTo>
                                <a:lnTo>
                                  <a:pt x="0" y="33782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832" o:spid="_x0000_s1026" style="position:absolute;margin-left:83.65pt;margin-top:-.4pt;width:495.25pt;height:535.1pt;z-index:-251656192;mso-position-horizontal-relative:page" coordsize="62896,67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" o:allowincell="f">
                <v:shape id="Shape 833" o:spid="_x0000_s1027" style="position:absolute;top:31;width:62750;height:0;visibility:visible;mso-wrap-style:square;v-text-anchor:top" coordsize="62750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UsTcUA&#10;AADcAAAADwAAAGRycy9kb3ducmV2LnhtbESP3WrCQBSE74W+w3IKvdONtUiaukooBgqlatUHOGRP&#10;fmj2bNhdY/r23YLg5TAz3zCrzWg6MZDzrWUF81kCgri0uuVawflUTFMQPiBr7CyTgl/ysFk/TFaY&#10;aXvlbxqOoRYRwj5DBU0IfSalLxsy6Ge2J45eZZ3BEKWrpXZ4jXDTyeckWUqDLceFBnt6b6j8OV6M&#10;gq8dH/LqRep27vuh+NwP7nVbKfX0OOZvIAKN4R6+tT+0gnSxgP8z8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lSxNxQAAANwAAAAPAAAAAAAAAAAAAAAAAJgCAABkcnMv&#10;ZG93bnJldi54bWxQSwUGAAAAAAQABAD1AAAAigMAAAAA&#10;" path="m,l6275070,e" filled="f" strokeweight=".5pt">
                  <v:path arrowok="t" textboxrect="0,0,6275070,0"/>
                </v:shape>
                <v:shape id="Shape 834" o:spid="_x0000_s1028" style="position:absolute;left:63;top:3943;width:62776;height:0;visibility:visible;mso-wrap-style:square;v-text-anchor:top" coordsize="62776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QeWMQA&#10;AADcAAAADwAAAGRycy9kb3ducmV2LnhtbESPT2sCMRTE70K/Q3iF3jRbLSJb49IuiC14UdueH5u3&#10;f+jmJSRRt/30RhA8DjPzG2ZZDKYXJ/Khs6zgeZKBIK6s7rhR8HVYjxcgQkTW2FsmBX8UoFg9jJaY&#10;a3vmHZ32sREJwiFHBW2MLpcyVC0ZDBPriJNXW28wJukbqT2eE9z0cpplc2mw47TQoqOypep3fzQK&#10;zHvpN8fPjXN1va3+f8xa2+5bqafH4e0VRKQh3sO39odWsJi9wPVMOg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kHljEAAAA3AAAAA8AAAAAAAAAAAAAAAAAmAIAAGRycy9k&#10;b3ducmV2LnhtbFBLBQYAAAAABAAEAPUAAACJAwAAAAA=&#10;" path="m,l6277609,e" filled="f" strokeweight=".5pt">
                  <v:path arrowok="t" textboxrect="0,0,6277609,0"/>
                </v:shape>
                <v:shape id="Shape 835" o:spid="_x0000_s1029" style="position:absolute;left:63;top:5988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hu5cQA&#10;AADcAAAADwAAAGRycy9kb3ducmV2LnhtbESPQWvCQBSE7wX/w/IKvdVNbC2SZiMiCFKKYNT7a/aZ&#10;pMm+Dburpv/eLRR6HGbmGyZfjqYXV3K+tawgnSYgiCurW64VHA+b5wUIH5A19pZJwQ95WBaThxwz&#10;bW+8p2sZahEh7DNU0IQwZFL6qiGDfmoH4uidrTMYonS11A5vEW56OUuSN2mw5bjQ4EDrhqquvBgF&#10;QX+43Vf32a3Pp++k7F5TffCpUk+P4+odRKAx/If/2lutYPEyh98z8Qj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IbuXEAAAA3AAAAA8AAAAAAAAAAAAAAAAAmAIAAGRycy9k&#10;b3ducmV2LnhtbFBLBQYAAAAABAAEAPUAAACJAwAAAAA=&#10;" path="m,l960754,e" filled="f" strokeweight=".5pt">
                  <v:path arrowok="t" textboxrect="0,0,960754,0"/>
                </v:shape>
                <v:shape id="Shape 836" o:spid="_x0000_s1030" style="position:absolute;left:9575;top:6007;width:27540;height:0;visibility:visible;mso-wrap-style:square;v-text-anchor:top" coordsize="27539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+iMUA&#10;AADcAAAADwAAAGRycy9kb3ducmV2LnhtbESPUWvCQBCE34X+h2MLvoheqhDS1FNUbAl9U/sD1tw2&#10;SZvbC3dXjf56Tyj4OMzONzvzZW9acSLnG8sKXiYJCOLS6oYrBV+H93EGwgdkja1lUnAhD8vF02CO&#10;ubZn3tFpHyoRIexzVFCH0OVS+rImg35iO+LofVtnMETpKqkdniPctHKaJKk02HBsqLGjTU3l7/7P&#10;xDc2l+32mvl16UZNeC2Onz8fRarU8LlfvYEI1IfH8X+60AqyWQr3MZEA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Jz6IxQAAANwAAAAPAAAAAAAAAAAAAAAAAJgCAABkcnMv&#10;ZG93bnJldi54bWxQSwUGAAAAAAQABAD1AAAAigMAAAAA&#10;" path="m,l2753994,e" filled="f">
                  <v:path arrowok="t" textboxrect="0,0,2753994,0"/>
                </v:shape>
                <v:shape id="Shape 837" o:spid="_x0000_s1031" style="position:absolute;left:37020;top:5988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/PZcQA&#10;AADcAAAADwAAAGRycy9kb3ducmV2LnhtbESPQYvCMBSE78L+h/AWvMiaqqBSjbIrKwierF56e9s8&#10;22LzUppsrf56Iwgeh5n5hlmuO1OJlhpXWlYwGkYgiDOrS84VnI7brzkI55E1VpZJwY0crFcfvSXG&#10;2l75QG3icxEg7GJUUHhfx1K6rCCDbmhr4uCdbWPQB9nkUjd4DXBTyXEUTaXBksNCgTVtCsouyb9R&#10;cBmc0urepr/tjqb1YZ/OfhL6U6r/2X0vQHjq/Dv8au+0gvlkBs8z4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Pz2XEAAAA3AAAAA8AAAAAAAAAAAAAAAAAmAIAAGRycy9k&#10;b3ducmV2LnhtbFBLBQYAAAAABAAEAPUAAACJAwAAAAA=&#10;" path="m,l2581909,e" filled="f" strokeweight=".5pt">
                  <v:path arrowok="t" textboxrect="0,0,2581909,0"/>
                </v:shape>
                <v:shape id="Shape 838" o:spid="_x0000_s1032" style="position:absolute;left:63;top:8261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nBe8AA&#10;AADcAAAADwAAAGRycy9kb3ducmV2LnhtbERPTYvCMBC9L/gfwgh7W9OqiFSjiCCILIJ19z42Y1vb&#10;TEoStfvvNwfB4+N9L9e9acWDnK8tK0hHCQjiwuqaSwU/593XHIQPyBpby6TgjzysV4OPJWbaPvlE&#10;jzyUIoawz1BBFUKXSemLigz6ke2II3e1zmCI0JVSO3zGcNPKcZLMpMGaY0OFHW0rKpr8bhQEfXDH&#10;S/PdbK+/tyRvpqk++1Spz2G/WYAI1Ie3+OXeawXzSVwbz8Qj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nBe8AAAADcAAAADwAAAAAAAAAAAAAAAACYAgAAZHJzL2Rvd25y&#10;ZXYueG1sUEsFBgAAAAAEAAQA9QAAAIUDAAAAAA==&#10;" path="m,l960754,e" filled="f" strokeweight=".5pt">
                  <v:path arrowok="t" textboxrect="0,0,960754,0"/>
                </v:shape>
                <v:shape id="Shape 839" o:spid="_x0000_s1033" style="position:absolute;left:9575;top:8280;width:27540;height:0;visibility:visible;mso-wrap-style:square;v-text-anchor:top" coordsize="27539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iq+sUA&#10;AADcAAAADwAAAGRycy9kb3ducmV2LnhtbESPzW7CMBCE70i8g7VIXFBxSiUUUgwCRKuoN34eYBtv&#10;k0C8jmwXQp8eI1XiOJqdb3bmy8404kLO15YVvI4TEMSF1TWXCo6Hj5cUhA/IGhvLpOBGHpaLfm+O&#10;mbZX3tFlH0oRIewzVFCF0GZS+qIig35sW+Lo/VhnMETpSqkdXiPcNHKSJFNpsObYUGFLm4qK8/7X&#10;xDc2t+32L/Xrwo3qMMu/v06f+VSp4aBbvYMI1IXn8X861wrStxk8xkQC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uKr6xQAAANwAAAAPAAAAAAAAAAAAAAAAAJgCAABkcnMv&#10;ZG93bnJldi54bWxQSwUGAAAAAAQABAD1AAAAigMAAAAA&#10;" path="m,l2753994,e" filled="f">
                  <v:path arrowok="t" textboxrect="0,0,2753994,0"/>
                </v:shape>
                <v:shape id="Shape 840" o:spid="_x0000_s1034" style="position:absolute;left:37020;top:8261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AkbMMA&#10;AADcAAAADwAAAGRycy9kb3ducmV2LnhtbERPTWuDQBC9F/Iflgn0UpK1JdhgskpSWgj0pPXibeJO&#10;VOLOirs1Nr++eyj0+Hjf+2w2vZhodJ1lBc/rCARxbXXHjYLy62O1BeE8ssbeMin4IQdZunjYY6Lt&#10;jXOaCt+IEMIuQQWt90MipatbMujWdiAO3MWOBn2AYyP1iLcQbnr5EkWxNNhxaGhxoLeW6mvxbRRc&#10;n8qqv0/V+3SieMg/q9djQWelHpfzYQfC0+z/xX/uk1aw3YT54Uw4Aj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AkbMMAAADcAAAADwAAAAAAAAAAAAAAAACYAgAAZHJzL2Rv&#10;d25yZXYueG1sUEsFBgAAAAAEAAQA9QAAAIgDAAAAAA==&#10;" path="m,l2581909,e" filled="f" strokeweight=".5pt">
                  <v:path arrowok="t" textboxrect="0,0,2581909,0"/>
                </v:shape>
                <v:shape id="Shape 841" o:spid="_x0000_s1035" style="position:absolute;left:63;top:10534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bm8IA&#10;AADcAAAADwAAAGRycy9kb3ducmV2LnhtbESPQYvCMBSE78L+h/CEvWlaEZFqFBEWZFkEq3t/2zzb&#10;2ualJFmt/94IgsdhZr5hluvetOJKzteWFaTjBARxYXXNpYLT8Ws0B+EDssbWMim4k4f16mOwxEzb&#10;Gx/omodSRAj7DBVUIXSZlL6oyKAf2444emfrDIYoXSm1w1uEm1ZOkmQmDdYcFyrsaFtR0eT/RkHQ&#10;327/1/w02/PvJcmbaaqPPlXqc9hvFiAC9eEdfrV3WsF8msLz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RubwgAAANwAAAAPAAAAAAAAAAAAAAAAAJgCAABkcnMvZG93&#10;bnJldi54bWxQSwUGAAAAAAQABAD1AAAAhwMAAAAA&#10;" path="m,l960754,e" filled="f" strokeweight=".5pt">
                  <v:path arrowok="t" textboxrect="0,0,960754,0"/>
                </v:shape>
                <v:shape id="Shape 842" o:spid="_x0000_s1036" style="position:absolute;left:9575;top:10553;width:27540;height:0;visibility:visible;mso-wrap-style:square;v-text-anchor:top" coordsize="27539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L9sUA&#10;AADcAAAADwAAAGRycy9kb3ducmV2LnhtbESPzW7CMBCE70i8g7VIvaDiFCGUphhEEa0ibvw8wDbe&#10;JinxOrJdCDw9RkLiOJqdb3Zmi8404kTO15YVvI0SEMSF1TWXCg77r9cUhA/IGhvLpOBCHhbzfm+G&#10;mbZn3tJpF0oRIewzVFCF0GZS+qIig35kW+Lo/VpnMETpSqkdniPcNHKcJFNpsObYUGFLq4qK4+7f&#10;xDdWl/X6mvrPwg3r8J7/bP6+86lSL4Nu+QEiUBeex490rhWkkzHcx0QC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kv2xQAAANwAAAAPAAAAAAAAAAAAAAAAAJgCAABkcnMv&#10;ZG93bnJldi54bWxQSwUGAAAAAAQABAD1AAAAigMAAAAA&#10;" path="m,l2753994,e" filled="f">
                  <v:path arrowok="t" textboxrect="0,0,2753994,0"/>
                </v:shape>
                <v:shape id="Shape 843" o:spid="_x0000_s1037" style="position:absolute;left:37020;top:10534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K6G8UA&#10;AADcAAAADwAAAGRycy9kb3ducmV2LnhtbESPQWvCQBSE7wX/w/IEL0U32qISXUVFQejJ6CW3Z/aZ&#10;BLNvQ3aNsb++Wyj0OMzMN8xy3ZlKtNS40rKC8SgCQZxZXXKu4HI+DOcgnEfWWFkmBS9ysF713pYY&#10;a/vkE7WJz0WAsItRQeF9HUvpsoIMupGtiYN3s41BH2STS93gM8BNJSdRNJUGSw4LBda0Kyi7Jw+j&#10;4P5+SavvNt23R5rWp690tk3oqtSg320WIDx1/j/81z5qBfPPD/g9E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8robxQAAANwAAAAPAAAAAAAAAAAAAAAAAJgCAABkcnMv&#10;ZG93bnJldi54bWxQSwUGAAAAAAQABAD1AAAAigMAAAAA&#10;" path="m,l2581909,e" filled="f" strokeweight=".5pt">
                  <v:path arrowok="t" textboxrect="0,0,2581909,0"/>
                </v:shape>
                <v:shape id="Shape 844" o:spid="_x0000_s1038" style="position:absolute;left:63;top:12807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K4A8MA&#10;AADcAAAADwAAAGRycy9kb3ducmV2LnhtbESPQWvCQBSE74L/YXmCN7OJhCKpq4ggSJGC0d5fs88k&#10;TfZt2N1q+u/dQqHHYWa+Ydbb0fTiTs63lhVkSQqCuLK65VrB9XJYrED4gKyxt0wKfsjDdjOdrLHQ&#10;9sFnupehFhHCvkAFTQhDIaWvGjLoEzsQR+9mncEQpauldviIcNPLZZq+SIMtx4UGB9o3VHXlt1EQ&#10;9Jt7/+xO3f728ZWWXZ7pi8+Ums/G3SuIQGP4D/+1j1rBKs/h90w8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K4A8MAAADcAAAADwAAAAAAAAAAAAAAAACYAgAAZHJzL2Rv&#10;d25yZXYueG1sUEsFBgAAAAAEAAQA9QAAAIgDAAAAAA==&#10;" path="m,l960754,e" filled="f" strokeweight=".5pt">
                  <v:path arrowok="t" textboxrect="0,0,960754,0"/>
                </v:shape>
                <v:shape id="Shape 845" o:spid="_x0000_s1039" style="position:absolute;left:9575;top:12827;width:27540;height:0;visibility:visible;mso-wrap-style:square;v-text-anchor:top" coordsize="27539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PTgsUA&#10;AADcAAAADwAAAGRycy9kb3ducmV2LnhtbESPwW7CMBBE75X4B2uReqmKA6IoDRgECFDEDegHbOMl&#10;SRuvI9uFwNfXlSpxHM3Om53ZojONuJDztWUFw0ECgriwuuZSwcdp+5qC8AFZY2OZFNzIw2Lee5ph&#10;pu2VD3Q5hlJECPsMFVQhtJmUvqjIoB/Yljh6Z+sMhihdKbXDa4SbRo6SZCIN1hwbKmxpXVHxffwx&#10;8Y31bbO5p35VuJc6vOef+69dPlHqud8tpyACdeFx/J/OtYJ0/AZ/YyI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9OCxQAAANwAAAAPAAAAAAAAAAAAAAAAAJgCAABkcnMv&#10;ZG93bnJldi54bWxQSwUGAAAAAAQABAD1AAAAigMAAAAA&#10;" path="m,l2753994,e" filled="f">
                  <v:path arrowok="t" textboxrect="0,0,2753994,0"/>
                </v:shape>
                <v:shape id="Shape 846" o:spid="_x0000_s1040" style="position:absolute;left:37020;top:12807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UZg8UA&#10;AADcAAAADwAAAGRycy9kb3ducmV2LnhtbESPQWvCQBSE70L/w/IKvYhuLJJKdJVWWhA8meaS2zP7&#10;TILZtyG7jam/3hUEj8PMfMOsNoNpRE+dqy0rmE0jEMSF1TWXCrLfn8kChPPIGhvLpOCfHGzWL6MV&#10;Jtpe+EB96ksRIOwSVFB53yZSuqIig25qW+LgnWxn0AfZlVJ3eAlw08j3KIqlwZrDQoUtbSsqzumf&#10;UXAeZ3lz7fPvfkdxe9jnH18pHZV6ex0+lyA8Df4ZfrR3WsFiHsP9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hRmDxQAAANwAAAAPAAAAAAAAAAAAAAAAAJgCAABkcnMv&#10;ZG93bnJldi54bWxQSwUGAAAAAAQABAD1AAAAigMAAAAA&#10;" path="m,l2581909,e" filled="f" strokeweight=".5pt">
                  <v:path arrowok="t" textboxrect="0,0,2581909,0"/>
                </v:shape>
                <v:shape id="Shape 847" o:spid="_x0000_s1041" style="position:absolute;left:63;top:15081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AmdMQA&#10;AADcAAAADwAAAGRycy9kb3ducmV2LnhtbESPQWvCQBSE74L/YXmCN91EpJXUTSiCUESExvb+mn0m&#10;abJvw+5W4793C4Ueh5n5htkWo+nFlZxvLStIlwkI4srqlmsFH+f9YgPCB2SNvWVScCcPRT6dbDHT&#10;9sbvdC1DLSKEfYYKmhCGTEpfNWTQL+1AHL2LdQZDlK6W2uEtwk0vV0nyJA22HBcaHGjXUNWVP0ZB&#10;0Ad3+uqO3e7y+Z2U3TrVZ58qNZ+Nry8gAo3hP/zXftMKNutn+D0Tj4D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QJnTEAAAA3AAAAA8AAAAAAAAAAAAAAAAAmAIAAGRycy9k&#10;b3ducmV2LnhtbFBLBQYAAAAABAAEAPUAAACJAwAAAAA=&#10;" path="m,l960754,e" filled="f" strokeweight=".5pt">
                  <v:path arrowok="t" textboxrect="0,0,960754,0"/>
                </v:shape>
                <v:shape id="Shape 848" o:spid="_x0000_s1042" style="position:absolute;left:9575;top:15100;width:27521;height:0;visibility:visible;mso-wrap-style:square;v-text-anchor:top" coordsize="27520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gB0MMA&#10;AADcAAAADwAAAGRycy9kb3ducmV2LnhtbERPTWvCQBC9F/wPywje6kYtRVNXacXSFFGoKcXjkB2T&#10;YHY2ZLea/vvOodDj430v171r1JW6UHs2MBknoIgLb2suDXzmr/dzUCEiW2w8k4EfCrBeDe6WmFp/&#10;4w+6HmOpJIRDigaqGNtU61BU5DCMfUss3Nl3DqPArtS2w5uEu0ZPk+RRO6xZGipsaVNRcTl+O+l9&#10;Wezy99PisH9zX7Nsa7NdPs2MGQ375ydQkfr4L/5zZ9bA/EHWyhk5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gB0MMAAADcAAAADwAAAAAAAAAAAAAAAACYAgAAZHJzL2Rv&#10;d25yZXYueG1sUEsFBgAAAAAEAAQA9QAAAIgDAAAAAA==&#10;" path="m,l2752089,e" filled="f">
                  <v:path arrowok="t" textboxrect="0,0,2752089,0"/>
                </v:shape>
                <v:shape id="Shape 849" o:spid="_x0000_s1043" style="position:absolute;left:37033;top:15081;width:25806;height:0;visibility:visible;mso-wrap-style:square;v-text-anchor:top" coordsize="25806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gDMMcA&#10;AADcAAAADwAAAGRycy9kb3ducmV2LnhtbESPT2vCQBTE74V+h+UVeqsbxUiMrlIFqyetf2g9PrLP&#10;JDT7Ns1uNfbTd4WCx2FmfsOMp62pxJkaV1pW0O1EIIgzq0vOFRz2i5cEhPPIGivLpOBKDqaTx4cx&#10;ptpeeEvnnc9FgLBLUUHhfZ1K6bKCDLqOrYmDd7KNQR9kk0vd4CXATSV7UTSQBksOCwXWNC8o+9r9&#10;GAX+o4zfTbzovf32P7+Xy+N2o9czpZ6f2tcRCE+tv4f/2yutIOkP4XYmHAE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YAzDHAAAA3AAAAA8AAAAAAAAAAAAAAAAAmAIAAGRy&#10;cy9kb3ducmV2LnhtbFBLBQYAAAAABAAEAPUAAACMAwAAAAA=&#10;" path="m,l2580639,e" filled="f" strokeweight=".5pt">
                  <v:path arrowok="t" textboxrect="0,0,2580639,0"/>
                </v:shape>
                <v:shape id="Shape 850" o:spid="_x0000_s1044" style="position:absolute;left:63;top:17189;width:62776;height:0;visibility:visible;mso-wrap-style:square;v-text-anchor:top" coordsize="62776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D9+78A&#10;AADcAAAADwAAAGRycy9kb3ducmV2LnhtbERPy2oCMRTdC/2HcAvdaaYFRUajqCBacONzfZnceeDk&#10;JiRRp/16sxBcHs57Ou9MK+7kQ2NZwfcgA0FcWN1wpeB0XPfHIEJE1thaJgV/FGA+++hNMdf2wXu6&#10;H2IlUgiHHBXUMbpcylDUZDAMrCNOXGm9wZigr6T2+EjhppU/WTaSBhtODTU6WtVUXA83o8AsV35z&#10;+904V5a74v9i1to2Z6W+PrvFBESkLr7FL/dWKxgP0/x0Jh0BOX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AP37vwAAANwAAAAPAAAAAAAAAAAAAAAAAJgCAABkcnMvZG93bnJl&#10;di54bWxQSwUGAAAAAAQABAD1AAAAhAMAAAAA&#10;" path="m,l6277609,e" filled="f" strokeweight=".5pt">
                  <v:path arrowok="t" textboxrect="0,0,6277609,0"/>
                </v:shape>
                <v:shape id="Shape 851" o:spid="_x0000_s1045" style="position:absolute;left:63;top:20770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yNRsMA&#10;AADcAAAADwAAAGRycy9kb3ducmV2LnhtbESPQWvCQBSE7wX/w/IK3uomokVSVymCICKFJnp/Zp9J&#10;muzbsLtq/PddodDjMDPfMMv1YDpxI+cbywrSSQKCuLS64UrBsdi+LUD4gKyxs0wKHuRhvRq9LDHT&#10;9s7fdMtDJSKEfYYK6hD6TEpf1mTQT2xPHL2LdQZDlK6S2uE9wk0np0nyLg02HBdq7GlTU9nmV6Mg&#10;6L37OreHdnM5/SR5O0t14VOlxq/D5weIQEP4D/+1d1rBYp7C80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yNRsMAAADcAAAADwAAAAAAAAAAAAAAAACYAgAAZHJzL2Rv&#10;d25yZXYueG1sUEsFBgAAAAAEAAQA9QAAAIgDAAAAAA==&#10;" path="m,l960754,e" filled="f" strokeweight=".5pt">
                  <v:path arrowok="t" textboxrect="0,0,960754,0"/>
                </v:shape>
                <v:shape id="Shape 852" o:spid="_x0000_s1046" style="position:absolute;left:9575;top:20789;width:27521;height:0;visibility:visible;mso-wrap-style:square;v-text-anchor:top" coordsize="27520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g58YA&#10;AADcAAAADwAAAGRycy9kb3ducmV2LnhtbESPX2vCMBTF34V9h3AHe7PpKop2RpniWEUczI6xx0tz&#10;15Y1N6XJtH57Iwg+Hs6fH2e+7E0jjtS52rKC5ygGQVxYXXOp4Ct/G05BOI+ssbFMCs7kYLl4GMwx&#10;1fbEn3Q8+FKEEXYpKqi8b1MpXVGRQRfZljh4v7Yz6IPsSqk7PIVx08gkjifSYM2BUGFL64qKv8O/&#10;CdzVbJdvf2Yf+3fzPco2OtvlSabU02P/+gLCU+/v4Vs70wqm4wSuZ8IR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mg58YAAADcAAAADwAAAAAAAAAAAAAAAACYAgAAZHJz&#10;L2Rvd25yZXYueG1sUEsFBgAAAAAEAAQA9QAAAIsDAAAAAA==&#10;" path="m,l2752089,e" filled="f">
                  <v:path arrowok="t" textboxrect="0,0,2752089,0"/>
                </v:shape>
                <v:shape id="Shape 853" o:spid="_x0000_s1047" style="position:absolute;left:37033;top:20770;width:25806;height:0;visibility:visible;mso-wrap-style:square;v-text-anchor:top" coordsize="25806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iB8YA&#10;AADcAAAADwAAAGRycy9kb3ducmV2LnhtbESPT2vCQBTE74V+h+UVequbqhFJXUUFqyf/0/b4yL4m&#10;wezbmF019tN3BcHjMDO/YQajxpTiTLUrLCt4b0UgiFOrC84U7Heztz4I55E1lpZJwZUcjIbPTwNM&#10;tL3whs5bn4kAYZeggtz7KpHSpTkZdC1bEQfv19YGfZB1JnWNlwA3pWxHUU8aLDgs5FjRNKf0sD0Z&#10;Bf6riNcmnrU//7rfx/n8Z7PSy4lSry/N+AOEp8Y/wvf2Qivoxx24nQlHQA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miB8YAAADcAAAADwAAAAAAAAAAAAAAAACYAgAAZHJz&#10;L2Rvd25yZXYueG1sUEsFBgAAAAAEAAQA9QAAAIsDAAAAAA==&#10;" path="m,l2580639,e" filled="f" strokeweight=".5pt">
                  <v:path arrowok="t" textboxrect="0,0,2580639,0"/>
                </v:shape>
                <v:shape id="Shape 854" o:spid="_x0000_s1048" style="position:absolute;left:63;top:23018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su3sQA&#10;AADcAAAADwAAAGRycy9kb3ducmV2LnhtbESPQWvCQBSE74L/YXmCN91EbJHUTSiCUESExvb+mn0m&#10;abJvw+5W4793C4Ueh5n5htkWo+nFlZxvLStIlwkI4srqlmsFH+f9YgPCB2SNvWVScCcPRT6dbDHT&#10;9sbvdC1DLSKEfYYKmhCGTEpfNWTQL+1AHL2LdQZDlK6W2uEtwk0vV0nyLA22HBcaHGjXUNWVP0ZB&#10;0Ad3+uqO3e7y+Z2U3TrVZ58qNZ+Nry8gAo3hP/zXftMKNk9r+D0Tj4D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bLt7EAAAA3AAAAA8AAAAAAAAAAAAAAAAAmAIAAGRycy9k&#10;b3ducmV2LnhtbFBLBQYAAAAABAAEAPUAAACJAwAAAAA=&#10;" path="m,l960754,e" filled="f" strokeweight=".5pt">
                  <v:path arrowok="t" textboxrect="0,0,960754,0"/>
                </v:shape>
                <v:shape id="Shape 855" o:spid="_x0000_s1049" style="position:absolute;left:9575;top:23037;width:27540;height:0;visibility:visible;mso-wrap-style:square;v-text-anchor:top" coordsize="27539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pFX8YA&#10;AADcAAAADwAAAGRycy9kb3ducmV2LnhtbESPUWvCQBCE3wX/w7GCL1IvFZQ0zSlWtATfavsDtrlt&#10;kprbC3dnjP31vYLQx2F2vtnJN4NpRU/ON5YVPM4TEMSl1Q1XCj7eDw8pCB+QNbaWScGNPGzW41GO&#10;mbZXfqP+FCoRIewzVFCH0GVS+rImg35uO+LofVlnMETpKqkdXiPctHKRJCtpsOHYUGNHu5rK8+li&#10;4hu7237/k/qX0s2a8FR8Hr9fi5VS08mwfQYRaAj/x/d0oRWkyyX8jYkE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pFX8YAAADcAAAADwAAAAAAAAAAAAAAAACYAgAAZHJz&#10;L2Rvd25yZXYueG1sUEsFBgAAAAAEAAQA9QAAAIsDAAAAAA==&#10;" path="m,l2753994,e" filled="f">
                  <v:path arrowok="t" textboxrect="0,0,2753994,0"/>
                </v:shape>
                <v:shape id="Shape 856" o:spid="_x0000_s1050" style="position:absolute;left:37020;top:23018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PXsUA&#10;AADcAAAADwAAAGRycy9kb3ducmV2LnhtbESPQWvCQBSE70L/w/IKvYhuLJhKdJVWWhA8meaS2zP7&#10;TILZtyG7jam/3hUEj8PMfMOsNoNpRE+dqy0rmE0jEMSF1TWXCrLfn8kChPPIGhvLpOCfHGzWL6MV&#10;Jtpe+EB96ksRIOwSVFB53yZSuqIig25qW+LgnWxn0AfZlVJ3eAlw08j3KIqlwZrDQoUtbSsqzumf&#10;UXAeZ3lz7fPvfkdxe9jnH18pHZV6ex0+lyA8Df4ZfrR3WsFiHsP9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I9exQAAANwAAAAPAAAAAAAAAAAAAAAAAJgCAABkcnMv&#10;ZG93bnJldi54bWxQSwUGAAAAAAQABAD1AAAAigMAAAAA&#10;" path="m,l2581909,e" filled="f" strokeweight=".5pt">
                  <v:path arrowok="t" textboxrect="0,0,2581909,0"/>
                </v:shape>
                <v:shape id="Shape 857" o:spid="_x0000_s1051" style="position:absolute;left:63;top:25292;width:9608;height:0;visibility:visible;mso-wrap-style:square;v-text-anchor:top" coordsize="9607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wqcQA&#10;AADcAAAADwAAAGRycy9kb3ducmV2LnhtbESPQWvCQBSE7wX/w/IKvdVNpLWSZiMiCFKKYNT7a/aZ&#10;pMm+Dburpv/eLRR6HGbmGyZfjqYXV3K+tawgnSYgiCurW64VHA+b5wUIH5A19pZJwQ95WBaThxwz&#10;bW+8p2sZahEh7DNU0IQwZFL6qiGDfmoH4uidrTMYonS11A5vEW56OUuSuTTYclxocKB1Q1VXXoyC&#10;oD/c7qv77Nbn03dSdi+pPvhUqafHcfUOItAY/sN/7a1WsHh9g98z8Qj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JsKnEAAAA3AAAAA8AAAAAAAAAAAAAAAAAmAIAAGRycy9k&#10;b3ducmV2LnhtbFBLBQYAAAAABAAEAPUAAACJAwAAAAA=&#10;" path="m,l960754,e" filled="f" strokeweight=".5pt">
                  <v:path arrowok="t" textboxrect="0,0,960754,0"/>
                </v:shape>
                <v:shape id="Shape 858" o:spid="_x0000_s1052" style="position:absolute;left:9575;top:25311;width:27521;height:0;visibility:visible;mso-wrap-style:square;v-text-anchor:top" coordsize="27520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XDcMA&#10;AADcAAAADwAAAGRycy9kb3ducmV2LnhtbERPTWvCQBC9F/wPywje6kalRVNXacXSFFGoKcXjkB2T&#10;YHY2ZLea/vvOodDj430v171r1JW6UHs2MBknoIgLb2suDXzmr/dzUCEiW2w8k4EfCrBeDe6WmFp/&#10;4w+6HmOpJIRDigaqGNtU61BU5DCMfUss3Nl3DqPArtS2w5uEu0ZPk+RRO6xZGipsaVNRcTl+O+l9&#10;Wezy99PisH9zX7Nsa7NdPs2MGQ375ydQkfr4L/5zZ9bA/EHWyhk5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GXDcMAAADcAAAADwAAAAAAAAAAAAAAAACYAgAAZHJzL2Rv&#10;d25yZXYueG1sUEsFBgAAAAAEAAQA9QAAAIgDAAAAAA==&#10;" path="m,l2752089,e" filled="f">
                  <v:path arrowok="t" textboxrect="0,0,2752089,0"/>
                </v:shape>
                <v:shape id="Shape 859" o:spid="_x0000_s1053" style="position:absolute;left:37033;top:25292;width:25806;height:0;visibility:visible;mso-wrap-style:square;v-text-anchor:top" coordsize="25806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V7ccA&#10;AADcAAAADwAAAGRycy9kb3ducmV2LnhtbESPQWvCQBSE70L/w/IK3nRTaUSjq2jB6klrLNXjI/tM&#10;QrNv0+xWY3+9Wyj0OMzMN8x03ppKXKhxpWUFT/0IBHFmdcm5gvfDqjcC4TyyxsoyKbiRg/nsoTPF&#10;RNsr7+mS+lwECLsEFRTe14mULivIoOvbmjh4Z9sY9EE2udQNXgPcVHIQRUNpsOSwUGBNLwVln+m3&#10;UeA/yvjNxKvB68/z8Wu9Pu13ertUqvvYLiYgPLX+P/zX3mgFo3gMv2fC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Ble3HAAAA3AAAAA8AAAAAAAAAAAAAAAAAmAIAAGRy&#10;cy9kb3ducmV2LnhtbFBLBQYAAAAABAAEAPUAAACMAwAAAAA=&#10;" path="m,l2580639,e" filled="f" strokeweight=".5pt">
                  <v:path arrowok="t" textboxrect="0,0,2580639,0"/>
                </v:shape>
                <v:shape id="Shape 860" o:spid="_x0000_s1054" style="position:absolute;left:63;top:28689;width:62776;height:0;visibility:visible;mso-wrap-style:square;v-text-anchor:top" coordsize="62776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8lZ74A&#10;AADcAAAADwAAAGRycy9kb3ducmV2LnhtbERPzYrCMBC+L+w7hFnwtqZ6kFKNIoogshe1DzA00zbY&#10;TEoS2/r2m4Pg8eP73+wm24mBfDCOFSzmGQjiymnDjYLyfvrNQYSIrLFzTApeFGC3/f7aYKHdyFca&#10;brERKYRDgQraGPtCylC1ZDHMXU+cuNp5izFB30jtcUzhtpPLLFtJi4ZTQ4s9HVqqHrenVXAZy3r5&#10;N96zan98lfVgZO6NVGr2M+3XICJN8SN+u89aQb5K89OZdAT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gfJWe+AAAA3AAAAA8AAAAAAAAAAAAAAAAAmAIAAGRycy9kb3ducmV2&#10;LnhtbFBLBQYAAAAABAAEAPUAAACDAwAAAAA=&#10;" path="m,l6277609,e" filled="f">
                  <v:path arrowok="t" textboxrect="0,0,6277609,0"/>
                </v:shape>
                <v:shape id="Shape 861" o:spid="_x0000_s1055" style="position:absolute;left:63;top:30543;width:62776;height:0;visibility:visible;mso-wrap-style:square;v-text-anchor:top" coordsize="62776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A/MIA&#10;AADcAAAADwAAAGRycy9kb3ducmV2LnhtbESPQYvCMBSE78L+h/AW9qapHqRUo4iLIMte1P6AR/Pa&#10;BpuXkmTb+u83guBxmJlvmO1+sp0YyAfjWMFykYEgrpw23Cgob6d5DiJEZI2dY1LwoAD73cdsi4V2&#10;I19ouMZGJAiHAhW0MfaFlKFqyWJYuJ44ebXzFmOSvpHa45jgtpOrLFtLi4bTQos9HVuq7tc/q+Bn&#10;LOvV73jLqsP3o6wHI3NvpFJfn9NhAyLSFN/hV/usFeTrJTzPpCM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U4D8wgAAANwAAAAPAAAAAAAAAAAAAAAAAJgCAABkcnMvZG93&#10;bnJldi54bWxQSwUGAAAAAAQABAD1AAAAhwMAAAAA&#10;" path="m,l6277609,e" filled="f">
                  <v:path arrowok="t" textboxrect="0,0,6277609,0"/>
                </v:shape>
                <v:shape id="Shape 862" o:spid="_x0000_s1056" style="position:absolute;left:63;top:33877;width:9277;height:0;visibility:visible;mso-wrap-style:square;v-text-anchor:top" coordsize="927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dfdcUA&#10;AADcAAAADwAAAGRycy9kb3ducmV2LnhtbESPwWrDMBBE74H+g9hCL6GWY0Jq3CihFFp6yKVOMPS2&#10;WBvb1FoZSY3tv48CgR6HmXnDbPeT6cWFnO8sK1glKQji2uqOGwWn48dzDsIHZI29ZVIwk4f97mGx&#10;xULbkb/pUoZGRAj7AhW0IQyFlL5uyaBP7EAcvbN1BkOUrpHa4RjhppdZmm6kwY7jQosDvbdU/5Z/&#10;RsGw/DHji1uNh/WZ5kNpqkp2n0o9PU5vryACTeE/fG9/aQX5JoPbmXgE5O4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191xQAAANwAAAAPAAAAAAAAAAAAAAAAAJgCAABkcnMv&#10;ZG93bnJldi54bWxQSwUGAAAAAAQABAD1AAAAigMAAAAA&#10;" path="m,l927735,e" filled="f" strokeweight=".5pt">
                  <v:path arrowok="t" textboxrect="0,0,927735,0"/>
                </v:shape>
                <v:shape id="Shape 863" o:spid="_x0000_s1057" style="position:absolute;left:9245;top:33896;width:27870;height:0;visibility:visible;mso-wrap-style:square;v-text-anchor:top" coordsize="27870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/KcQA&#10;AADcAAAADwAAAGRycy9kb3ducmV2LnhtbESPzWrDMBCE74G+g9hCb4lcF0xwowRTaHGhkJ8Wel2s&#10;je3EWhlJtd23jwKBHIeZ+YZZbSbTiYGcby0reF4kIIgrq1uuFfx8v8+XIHxA1thZJgX/5GGzfpit&#10;MNd25D0Nh1CLCGGfo4ImhD6X0lcNGfQL2xNH72idwRClq6V2OEa46WSaJJk02HJcaLCnt4aq8+HP&#10;KEg5/UiGXfl7+iy+kN120N3+qNTT41S8ggg0hXv41i61gmX2Atcz8QjI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0PynEAAAA3AAAAA8AAAAAAAAAAAAAAAAAmAIAAGRycy9k&#10;b3ducmV2LnhtbFBLBQYAAAAABAAEAPUAAACJAwAAAAA=&#10;" path="m,l2787014,e" filled="f">
                  <v:path arrowok="t" textboxrect="0,0,2787014,0"/>
                </v:shape>
                <v:shape id="Shape 864" o:spid="_x0000_s1058" style="position:absolute;left:37020;top:33877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+D8UA&#10;AADcAAAADwAAAGRycy9kb3ducmV2LnhtbESPQWvCQBSE70L/w/IKvYhuLJJKdJVWWhA8meaS2zP7&#10;TILZtyG7jam/3hUEj8PMfMOsNoNpRE+dqy0rmE0jEMSF1TWXCrLfn8kChPPIGhvLpOCfHGzWL6MV&#10;Jtpe+EB96ksRIOwSVFB53yZSuqIig25qW+LgnWxn0AfZlVJ3eAlw08j3KIqlwZrDQoUtbSsqzumf&#10;UXAeZ3lz7fPvfkdxe9jnH18pHZV6ex0+lyA8Df4ZfrR3WsEinsP9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n4PxQAAANwAAAAPAAAAAAAAAAAAAAAAAJgCAABkcnMv&#10;ZG93bnJldi54bWxQSwUGAAAAAAQABAD1AAAAigMAAAAA&#10;" path="m,l2581909,e" filled="f" strokeweight=".5pt">
                  <v:path arrowok="t" textboxrect="0,0,2581909,0"/>
                </v:shape>
                <v:shape id="Shape 865" o:spid="_x0000_s1059" style="position:absolute;left:63;top:37230;width:9277;height:0;visibility:visible;mso-wrap-style:square;v-text-anchor:top" coordsize="927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7HAcQA&#10;AADcAAAADwAAAGRycy9kb3ducmV2LnhtbESPQYvCMBSE78L+h/AWvMiauqgr1SiLsOLBi1UEb4/m&#10;2ZZtXkoSbf33RhA8DjPzDbNYdaYWN3K+sqxgNExAEOdWV1woOB7+vmYgfEDWWFsmBXfysFp+9BaY&#10;atvynm5ZKESEsE9RQRlCk0rp85IM+qFtiKN3sc5giNIVUjtsI9zU8jtJptJgxXGhxIbWJeX/2dUo&#10;aAZn0/64UbsbX+i+y8zpJKuNUv3P7ncOIlAX3uFXe6sVzKY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exwHEAAAA3AAAAA8AAAAAAAAAAAAAAAAAmAIAAGRycy9k&#10;b3ducmV2LnhtbFBLBQYAAAAABAAEAPUAAACJAwAAAAA=&#10;" path="m,l927735,e" filled="f" strokeweight=".5pt">
                  <v:path arrowok="t" textboxrect="0,0,927735,0"/>
                </v:shape>
                <v:shape id="Shape 866" o:spid="_x0000_s1060" style="position:absolute;left:9245;top:37249;width:27870;height:0;visibility:visible;mso-wrap-style:square;v-text-anchor:top" coordsize="27870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OcscMA&#10;AADcAAAADwAAAGRycy9kb3ducmV2LnhtbESPT4vCMBTE7wt+h/AEb2tqD0WqUWRBURBc/8BeH82z&#10;7W7zUpJY67c3C4LHYWZ+w8yXvWlER87XlhVMxgkI4sLqmksFl/P6cwrCB2SNjWVS8CAPy8XgY465&#10;tnc+UncKpYgQ9jkqqEJocyl9UZFBP7YtcfSu1hkMUbpSaof3CDeNTJMkkwZrjgsVtvRVUfF3uhkF&#10;KaebpPve/vzuVntkd+h0c7wqNRr2qxmIQH14h1/trVYwzTL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OcscMAAADcAAAADwAAAAAAAAAAAAAAAACYAgAAZHJzL2Rv&#10;d25yZXYueG1sUEsFBgAAAAAEAAQA9QAAAIgDAAAAAA==&#10;" path="m,l2787014,e" filled="f">
                  <v:path arrowok="t" textboxrect="0,0,2787014,0"/>
                </v:shape>
                <v:shape id="Shape 867" o:spid="_x0000_s1061" style="position:absolute;left:37020;top:37230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zgeMYA&#10;AADcAAAADwAAAGRycy9kb3ducmV2LnhtbESPQWuDQBSE74X8h+UVeilxbQ4mWNfQlAQCPcXk4u3F&#10;fVXRfSvuxtj++m6h0OMwM98w2XY2vZhodK1lBS9RDIK4srrlWsHlfFhuQDiPrLG3TAq+yME2Xzxk&#10;mGp75xNNha9FgLBLUUHj/ZBK6aqGDLrIDsTB+7SjQR/kWEs94j3ATS9XcZxIgy2HhQYHem+o6oqb&#10;UdA9X8r+eyr305GS4fRRrncFXZV6epzfXkF4mv1/+K991Ao2yRp+z4Qj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zgeMYAAADcAAAADwAAAAAAAAAAAAAAAACYAgAAZHJz&#10;L2Rvd25yZXYueG1sUEsFBgAAAAAEAAQA9QAAAIsDAAAAAA==&#10;" path="m,l2581909,e" filled="f" strokeweight=".5pt">
                  <v:path arrowok="t" textboxrect="0,0,2581909,0"/>
                </v:shape>
                <v:shape id="Shape 868" o:spid="_x0000_s1062" style="position:absolute;left:63;top:40582;width:9277;height:0;visibility:visible;mso-wrap-style:square;v-text-anchor:top" coordsize="927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on8EA&#10;AADcAAAADwAAAGRycy9kb3ducmV2LnhtbERPTYvCMBC9L/gfwgh7WTR1WVRqUxFB8eBlqwjehmZs&#10;i82kJNHWf28OC3t8vO9sPZhWPMn5xrKC2TQBQVxa3XCl4HzaTZYgfEDW2FomBS/ysM5HHxmm2vb8&#10;S88iVCKGsE9RQR1Cl0rpy5oM+qntiCN3s85giNBVUjvsY7hp5XeSzKXBhmNDjR1tayrvxcMo6L6u&#10;pl+4WX/8udHrWJjLRTZ7pT7Hw2YFItAQ/sV/7oNWsJzHtfFMPAIy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faJ/BAAAA3AAAAA8AAAAAAAAAAAAAAAAAmAIAAGRycy9kb3du&#10;cmV2LnhtbFBLBQYAAAAABAAEAPUAAACGAwAAAAA=&#10;" path="m,l927735,e" filled="f" strokeweight=".5pt">
                  <v:path arrowok="t" textboxrect="0,0,927735,0"/>
                </v:shape>
                <v:shape id="Shape 869" o:spid="_x0000_s1063" style="position:absolute;left:9245;top:40601;width:27870;height:0;visibility:visible;mso-wrap-style:square;v-text-anchor:top" coordsize="27870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wIw8QA&#10;AADcAAAADwAAAGRycy9kb3ducmV2LnhtbESPQWvCQBSE70L/w/IKvemmOYSYuooUWiwUalTo9ZF9&#10;JtHs27C7TdJ/3y0IHoeZ+YZZbSbTiYGcby0reF4kIIgrq1uuFZyOb/MchA/IGjvLpOCXPGzWD7MV&#10;FtqOXNJwCLWIEPYFKmhC6AspfdWQQb+wPXH0ztYZDFG6WmqHY4SbTqZJkkmDLceFBnt6bai6Hn6M&#10;gpTT92TY774vH9tPZPc16K48K/X0OG1fQASawj18a++0gjxbwv+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cCMPEAAAA3AAAAA8AAAAAAAAAAAAAAAAAmAIAAGRycy9k&#10;b3ducmV2LnhtbFBLBQYAAAAABAAEAPUAAACJAwAAAAA=&#10;" path="m,l2787014,e" filled="f">
                  <v:path arrowok="t" textboxrect="0,0,2787014,0"/>
                </v:shape>
                <v:shape id="Shape 870" o:spid="_x0000_s1064" style="position:absolute;left:37020;top:40582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u0cMA&#10;AADcAAAADwAAAGRycy9kb3ducmV2LnhtbERPTWvCQBC9C/6HZQQvUjf1EEPqKlVaCHgyzSW3aXaa&#10;BLOzIbuN0V/vHgo9Pt737jCZTow0uNaygtd1BIK4srrlWkHx9fmSgHAeWWNnmRTcycFhP5/tMNX2&#10;xhcac1+LEMIuRQWN930qpasaMujWticO3I8dDPoAh1rqAW8h3HRyE0WxNNhyaGiwp1ND1TX/NQqu&#10;q6LsHmP5MWYU95dzuT3m9K3UcjG9v4HwNPl/8Z870wqSbZgfzo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zu0cMAAADcAAAADwAAAAAAAAAAAAAAAACYAgAAZHJzL2Rv&#10;d25yZXYueG1sUEsFBgAAAAAEAAQA9QAAAIgDAAAAAA==&#10;" path="m,l2581909,e" filled="f" strokeweight=".5pt">
                  <v:path arrowok="t" textboxrect="0,0,2581909,0"/>
                </v:shape>
                <v:shape id="Shape 871" o:spid="_x0000_s1065" style="position:absolute;left:63;top:43961;width:9277;height:0;visibility:visible;mso-wrap-style:square;v-text-anchor:top" coordsize="927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xX38QA&#10;AADcAAAADwAAAGRycy9kb3ducmV2LnhtbESPQYvCMBSE7wv+h/CEvSyadpFVqlFEUDx42SqCt0fz&#10;bIvNS0mirf/eCAt7HGbmG2ax6k0jHuR8bVlBOk5AEBdW11wqOB23oxkIH5A1NpZJwZM8rJaDjwVm&#10;2nb8S488lCJC2GeooAqhzaT0RUUG/di2xNG7WmcwROlKqR12EW4a+Z0kP9JgzXGhwpY2FRW3/G4U&#10;tF8X001d2h0mV3oecnM+y3qn1OewX89BBOrDf/ivvdcKZtMU3mfi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8V9/EAAAA3AAAAA8AAAAAAAAAAAAAAAAAmAIAAGRycy9k&#10;b3ducmV2LnhtbFBLBQYAAAAABAAEAPUAAACJAwAAAAA=&#10;" path="m,l927735,e" filled="f" strokeweight=".5pt">
                  <v:path arrowok="t" textboxrect="0,0,927735,0"/>
                </v:shape>
                <v:shape id="Shape 872" o:spid="_x0000_s1066" style="position:absolute;left:9245;top:43980;width:27851;height:0;visibility:visible;mso-wrap-style:square;v-text-anchor:top" coordsize="27851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Uz5sYA&#10;AADcAAAADwAAAGRycy9kb3ducmV2LnhtbESPQWvCQBSE70L/w/IKvemmUjREVylWsdiDNHrQ2yP7&#10;TILZt+nuqvHfdwtCj8PMfMNM551pxJWcry0reB0kIIgLq2suFex3q34KwgdkjY1lUnAnD/PZU2+K&#10;mbY3/qZrHkoRIewzVFCF0GZS+qIig35gW+LonawzGKJ0pdQObxFuGjlMkpE0WHNcqLClRUXFOb8Y&#10;BcuDy3/u6+a4TT6+RnL/ttikm1qpl+fufQIiUBf+w4/2p1aQjofwdy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Uz5sYAAADcAAAADwAAAAAAAAAAAAAAAACYAgAAZHJz&#10;L2Rvd25yZXYueG1sUEsFBgAAAAAEAAQA9QAAAIsDAAAAAA==&#10;" path="m,l2785109,e" filled="f">
                  <v:path arrowok="t" textboxrect="0,0,2785109,0"/>
                </v:shape>
                <v:shape id="Shape 873" o:spid="_x0000_s1067" style="position:absolute;left:37033;top:43961;width:25806;height:0;visibility:visible;mso-wrap-style:square;v-text-anchor:top" coordsize="25806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z+Z8cA&#10;AADcAAAADwAAAGRycy9kb3ducmV2LnhtbESPT2vCQBTE74LfYXmCN934r0rqKm1B7amttmiPj+wz&#10;Cc2+jdlVo5/eFQoeh5n5DTOd16YQJ6pcbllBrxuBIE6szjlV8PO96ExAOI+ssbBMCi7kYD5rNqYY&#10;a3vmNZ02PhUBwi5GBZn3ZSylSzIy6Lq2JA7e3lYGfZBVKnWF5wA3hexH0ZM0mHNYyLCkt4ySv83R&#10;KPDbfPRlRov+8jrcHVar3/Wn/nhVqt2qX55BeKr9I/zfftcKJuMB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c/mfHAAAA3AAAAA8AAAAAAAAAAAAAAAAAmAIAAGRy&#10;cy9kb3ducmV2LnhtbFBLBQYAAAAABAAEAPUAAACMAwAAAAA=&#10;" path="m,l2580639,e" filled="f" strokeweight=".5pt">
                  <v:path arrowok="t" textboxrect="0,0,2580639,0"/>
                </v:shape>
                <v:shape id="Shape 874" o:spid="_x0000_s1068" style="position:absolute;left:63;top:47339;width:62776;height:0;visibility:visible;mso-wrap-style:square;v-text-anchor:top" coordsize="62776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6nmMQA&#10;AADcAAAADwAAAGRycy9kb3ducmV2LnhtbESPT2sCMRTE70K/Q3iF3jRbkSpb49IuiC14UdueH5u3&#10;f+jmJSRRt/30RhA8DjPzG2ZZDKYXJ/Khs6zgeZKBIK6s7rhR8HVYjxcgQkTW2FsmBX8UoFg9jJaY&#10;a3vmHZ32sREJwiFHBW2MLpcyVC0ZDBPriJNXW28wJukbqT2eE9z0cpplL9Jgx2mhRUdlS9Xv/mgU&#10;mPfSb46fG+fqelv9/5i1tt23Uk+Pw9sriEhDvIdv7Q+tYDGfwfVMOg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Op5jEAAAA3AAAAA8AAAAAAAAAAAAAAAAAmAIAAGRycy9k&#10;b3ducmV2LnhtbFBLBQYAAAAABAAEAPUAAACJAwAAAAA=&#10;" path="m,l6277609,e" filled="f" strokeweight=".5pt">
                  <v:path arrowok="t" textboxrect="0,0,6277609,0"/>
                </v:shape>
                <v:shape id="Shape 875" o:spid="_x0000_s1069" style="position:absolute;left:63;top:50653;width:9277;height:0;visibility:visible;mso-wrap-style:square;v-text-anchor:top" coordsize="927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R3MQA&#10;AADcAAAADwAAAGRycy9kb3ducmV2LnhtbESPT4vCMBTE78J+h/AWvMiauviPapRFWPHgxboI3h7N&#10;sy3bvJQk2vrtjSB4HGbmN8xy3Zla3Mj5yrKC0TABQZxbXXGh4O/4+zUH4QOyxtoyKbiTh/Xqo7fE&#10;VNuWD3TLQiEihH2KCsoQmlRKn5dk0A9tQxy9i3UGQ5SukNphG+Gmlt9JMpUGK44LJTa0KSn/z65G&#10;QTM4m3bmRu1+fKH7PjOnk6y2SvU/u58FiEBdeIdf7Z1WMJ9N4Hk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HUdzEAAAA3AAAAA8AAAAAAAAAAAAAAAAAmAIAAGRycy9k&#10;b3ducmV2LnhtbFBLBQYAAAAABAAEAPUAAACJAwAAAAA=&#10;" path="m,l927735,e" filled="f" strokeweight=".5pt">
                  <v:path arrowok="t" textboxrect="0,0,927735,0"/>
                </v:shape>
                <v:shape id="Shape 876" o:spid="_x0000_s1070" style="position:absolute;left:9245;top:50673;width:27870;height:0;visibility:visible;mso-wrap-style:square;v-text-anchor:top" coordsize="27870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oKbMMA&#10;AADcAAAADwAAAGRycy9kb3ducmV2LnhtbESPQYvCMBSE7wv+h/AEb2tqDyrVKCIoCoKru+D10Tzb&#10;avNSkljrvzcLC3scZuYbZr7sTC1acr6yrGA0TEAQ51ZXXCj4+d58TkH4gKyxtkwKXuRhueh9zDHT&#10;9sknas+hEBHCPkMFZQhNJqXPSzLoh7Yhjt7VOoMhSldI7fAZ4aaWaZKMpcGK40KJDa1Lyu/nh1GQ&#10;crpN2q/d5bZfHZDdsdX16arUoN+tZiACdeE//NfeaQXTyRh+z8Qj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oKbMMAAADcAAAADwAAAAAAAAAAAAAAAACYAgAAZHJzL2Rv&#10;d25yZXYueG1sUEsFBgAAAAAEAAQA9QAAAIgDAAAAAA==&#10;" path="m,l2787014,e" filled="f">
                  <v:path arrowok="t" textboxrect="0,0,2787014,0"/>
                </v:shape>
                <v:shape id="Shape 877" o:spid="_x0000_s1071" style="position:absolute;left:37020;top:50653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2pcQA&#10;AADcAAAADwAAAGRycy9kb3ducmV2LnhtbESPQYvCMBSE78L+h/AWvMiaugcr1Si74oLgyeqlt7fN&#10;sy02L6WJtfrrjSB4HGbmG2ax6k0tOmpdZVnBZByBIM6trrhQcDz8fc1AOI+ssbZMCm7kYLX8GCww&#10;0fbKe+pSX4gAYZeggtL7JpHS5SUZdGPbEAfvZFuDPsi2kLrFa4CbWn5H0VQarDgslNjQuqT8nF6M&#10;gvPomNX3Ltt0W5o2+10W/6b0r9Tws/+Zg/DU+3f41d5qBbM4hueZc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ldqXEAAAA3AAAAA8AAAAAAAAAAAAAAAAAmAIAAGRycy9k&#10;b3ducmV2LnhtbFBLBQYAAAAABAAEAPUAAACJAwAAAAA=&#10;" path="m,l2581909,e" filled="f" strokeweight=".5pt">
                  <v:path arrowok="t" textboxrect="0,0,2581909,0"/>
                </v:shape>
                <v:shape id="Shape 878" o:spid="_x0000_s1072" style="position:absolute;left:63;top:54260;width:9277;height:0;visibility:visible;mso-wrap-style:square;v-text-anchor:top" coordsize="927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+QsIA&#10;AADcAAAADwAAAGRycy9kb3ducmV2LnhtbERPu2rDMBTdA/0HcQtZQiMnlCa4lk0pNGTwUicEul2s&#10;6we1roykxvbfV0Oh4+G8s2I2g7iT871lBbttAoK4trrnVsH18vF0BOEDssbBMilYyEORP6wyTLWd&#10;+JPuVWhFDGGfooIuhDGV0tcdGfRbOxJHrrHOYIjQtVI7nGK4GeQ+SV6kwZ5jQ4cjvXdUf1c/RsG4&#10;+TLTwe2m8rmhpazM7Sb7k1Lrx/ntFUSgOfyL/9xnreB4iGv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v5CwgAAANwAAAAPAAAAAAAAAAAAAAAAAJgCAABkcnMvZG93&#10;bnJldi54bWxQSwUGAAAAAAQABAD1AAAAhwMAAAAA&#10;" path="m,l927735,e" filled="f" strokeweight=".5pt">
                  <v:path arrowok="t" textboxrect="0,0,927735,0"/>
                </v:shape>
                <v:shape id="Shape 879" o:spid="_x0000_s1073" style="position:absolute;left:9245;top:54279;width:27870;height:0;visibility:visible;mso-wrap-style:square;v-text-anchor:top" coordsize="27870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WeHsQA&#10;AADcAAAADwAAAGRycy9kb3ducmV2LnhtbESPT4vCMBTE74LfITxhb5rag6vVKCLs4oLgn13w+mie&#10;bXebl5LEWr/9RhA8DjPzG2ax6kwtWnK+sqxgPEpAEOdWV1wo+Pn+GE5B+ICssbZMCu7kYbXs9xaY&#10;aXvjI7WnUIgIYZ+hgjKEJpPS5yUZ9CPbEEfvYp3BEKUrpHZ4i3BTyzRJJtJgxXGhxIY2JeV/p6tR&#10;kHL6mbSH7fn3a71DdvtW18eLUm+Dbj0HEagLr/CzvdUKpu8zeJy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Fnh7EAAAA3AAAAA8AAAAAAAAAAAAAAAAAmAIAAGRycy9k&#10;b3ducmV2LnhtbFBLBQYAAAAABAAEAPUAAACJAwAAAAA=&#10;" path="m,l2787014,e" filled="f">
                  <v:path arrowok="t" textboxrect="0,0,2787014,0"/>
                </v:shape>
                <v:shape id="Shape 880" o:spid="_x0000_s1074" style="position:absolute;left:37020;top:54260;width:25819;height:0;visibility:visible;mso-wrap-style:square;v-text-anchor:top" coordsize="25819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e9sIA&#10;AADcAAAADwAAAGRycy9kb3ducmV2LnhtbERPTYvCMBC9C/sfwix4kTV1D1qqUXbFBcGTtZfeZpux&#10;LTaT0sRa/fXmIHh8vO/VZjCN6KlztWUFs2kEgriwuuZSQXb6+4pBOI+ssbFMCu7kYLP+GK0w0fbG&#10;R+pTX4oQwi5BBZX3bSKlKyoy6Ka2JQ7c2XYGfYBdKXWHtxBuGvkdRXNpsObQUGFL24qKS3o1Ci6T&#10;LG8efb7r9zRvj4d88ZvSv1Ljz+FnCcLT4N/il3uvFcRxmB/OhCM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mZ72wgAAANwAAAAPAAAAAAAAAAAAAAAAAJgCAABkcnMvZG93&#10;bnJldi54bWxQSwUGAAAAAAQABAD1AAAAhwMAAAAA&#10;" path="m,l2581909,e" filled="f" strokeweight=".5pt">
                  <v:path arrowok="t" textboxrect="0,0,2581909,0"/>
                </v:shape>
                <v:shape id="Shape 881" o:spid="_x0000_s1075" style="position:absolute;left:63;top:57854;width:9277;height:0;visibility:visible;mso-wrap-style:square;v-text-anchor:top" coordsize="927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kn+MUA&#10;AADcAAAADwAAAGRycy9kb3ducmV2LnhtbESPQWvCQBSE7wX/w/IKXkrdREoNaTYiBcWDF9MieHtk&#10;n0lo9m3Y3Zr4792C0OMwM98wxXoyvbiS851lBekiAUFcW91xo+D7a/uagfABWWNvmRTcyMO6nD0V&#10;mGs78pGuVWhEhLDPUUEbwpBL6euWDPqFHYijd7HOYIjSNVI7HCPc9HKZJO/SYMdxocWBPluqf6pf&#10;o2B4OZtx5dLx8Hah26Eyp5PsdkrNn6fNB4hAU/gPP9p7rSDLUvg7E4+AL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Sf4xQAAANwAAAAPAAAAAAAAAAAAAAAAAJgCAABkcnMv&#10;ZG93bnJldi54bWxQSwUGAAAAAAQABAD1AAAAigMAAAAA&#10;" path="m,l927735,e" filled="f" strokeweight=".5pt">
                  <v:path arrowok="t" textboxrect="0,0,927735,0"/>
                </v:shape>
                <v:shape id="Shape 882" o:spid="_x0000_s1076" style="position:absolute;left:9245;top:57873;width:27851;height:0;visibility:visible;mso-wrap-style:square;v-text-anchor:top" coordsize="27851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BDwcYA&#10;AADcAAAADwAAAGRycy9kb3ducmV2LnhtbESPT2vCQBTE7wW/w/KE3upGEQnRVYp/sOihGD20t0f2&#10;NQlm38bdrcZv3xUKHoeZ+Q0zW3SmEVdyvrasYDhIQBAXVtdcKjgdN28pCB+QNTaWScGdPCzmvZcZ&#10;Ztre+EDXPJQiQthnqKAKoc2k9EVFBv3AtsTR+7HOYIjSlVI7vEW4aeQoSSbSYM1xocKWlhUV5/zX&#10;KFh/ufxy3zbfn8lqP5Gn8XKX7mqlXvvd+xREoC48w//tD60gTUfwOB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BDwcYAAADcAAAADwAAAAAAAAAAAAAAAACYAgAAZHJz&#10;L2Rvd25yZXYueG1sUEsFBgAAAAAEAAQA9QAAAIsDAAAAAA==&#10;" path="m,l2785109,e" filled="f">
                  <v:path arrowok="t" textboxrect="0,0,2785109,0"/>
                </v:shape>
                <v:shape id="Shape 883" o:spid="_x0000_s1077" style="position:absolute;left:37033;top:57854;width:25806;height:0;visibility:visible;mso-wrap-style:square;v-text-anchor:top" coordsize="25806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mOQMYA&#10;AADcAAAADwAAAGRycy9kb3ducmV2LnhtbESPW2vCQBSE3wv9D8sp+FY39UZIXUUFtU/1StvHQ/Y0&#10;CWbPxuyqqb/eLQg+DjPzDTMcN6YUZ6pdYVnBWzsCQZxaXXCmYL+bv8YgnEfWWFomBX/kYDx6fhpi&#10;ou2FN3Te+kwECLsEFeTeV4mULs3JoGvbijh4v7Y26IOsM6lrvAS4KWUnigbSYMFhIceKZjmlh+3J&#10;KPBfRX9t+vPO4tr7Pi6XP5uV/pwq1XppJu8gPDX+Eb63P7SCOO7C/5lwBOTo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mOQMYAAADcAAAADwAAAAAAAAAAAAAAAACYAgAAZHJz&#10;L2Rvd25yZXYueG1sUEsFBgAAAAAEAAQA9QAAAIsDAAAAAA==&#10;" path="m,l2580639,e" filled="f" strokeweight=".5pt">
                  <v:path arrowok="t" textboxrect="0,0,2580639,0"/>
                </v:shape>
                <v:shape id="Shape 884" o:spid="_x0000_s1078" style="position:absolute;left:63;top:61233;width:62776;height:0;visibility:visible;mso-wrap-style:square;v-text-anchor:top" coordsize="62776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Xv8MA&#10;AADcAAAADwAAAGRycy9kb3ducmV2LnhtbESPW2sCMRSE3wv+h3CEvtWspZRlNYoKYgt98fp82Jy9&#10;4OYkJFG3/fWNIPg4zMw3zHTem05cyYfWsoLxKANBXFrdcq3gsF+/5SBCRNbYWSYFvxRgPhu8TLHQ&#10;9sZbuu5iLRKEQ4EKmhhdIWUoGzIYRtYRJ6+y3mBM0tdSe7wluOnke5Z9SoMtp4UGHa0aKs+7i1Fg&#10;liu/uXxvnKuqn/LvZNbatkelXof9YgIiUh+f4Uf7SyvI8w+4n0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vXv8MAAADcAAAADwAAAAAAAAAAAAAAAACYAgAAZHJzL2Rv&#10;d25yZXYueG1sUEsFBgAAAAAEAAQA9QAAAIgDAAAAAA==&#10;" path="m,l6277609,e" filled="f" strokeweight=".5pt">
                  <v:path arrowok="t" textboxrect="0,0,6277609,0"/>
                </v:shape>
                <v:shape id="Shape 885" o:spid="_x0000_s1079" style="position:absolute;left:63;top:64585;width:62776;height:0;visibility:visible;mso-wrap-style:square;v-text-anchor:top" coordsize="62776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yJMMA&#10;AADcAAAADwAAAGRycy9kb3ducmV2LnhtbESPW2sCMRSE3wv+h3CEvtWshZZlNYoKYgt98fp82Jy9&#10;4OYkJFG3/fWNIPg4zMw3zHTem05cyYfWsoLxKANBXFrdcq3gsF+/5SBCRNbYWSYFvxRgPhu8TLHQ&#10;9sZbuu5iLRKEQ4EKmhhdIWUoGzIYRtYRJ6+y3mBM0tdSe7wluOnke5Z9SoMtp4UGHa0aKs+7i1Fg&#10;liu/uXxvnKuqn/LvZNbatkelXof9YgIiUh+f4Uf7SyvI8w+4n0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dyJMMAAADcAAAADwAAAAAAAAAAAAAAAACYAgAAZHJzL2Rv&#10;d25yZXYueG1sUEsFBgAAAAAEAAQA9QAAAIgDAAAAAA==&#10;" path="m,l6277609,e" filled="f" strokeweight=".5pt">
                  <v:path arrowok="t" textboxrect="0,0,6277609,0"/>
                </v:shape>
                <v:shape id="Shape 886" o:spid="_x0000_s1080" style="position:absolute;top:67925;width:62839;height:0;visibility:visible;mso-wrap-style:square;v-text-anchor:top" coordsize="62839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A5sYA&#10;AADcAAAADwAAAGRycy9kb3ducmV2LnhtbESPzWrDMBCE74G8g9hAb4mcUoLjRg4h0JJDIT8NpcfF&#10;Wsum1sq1VNt9+yoQ6HGYmW+YzXa0jeip87VjBctFAoK4cLpmo+D6/jJPQfiArLFxTAp+ycM2n042&#10;mGk38Jn6SzAiQthnqKAKoc2k9EVFFv3CtcTRK11nMUTZGak7HCLcNvIxSVbSYs1xocKW9hUVX5cf&#10;q6A0xrzx07B8bU79+hCO/cfn91Gph9m4ewYRaAz/4Xv7oBWk6Qpu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cA5sYAAADcAAAADwAAAAAAAAAAAAAAAACYAgAAZHJz&#10;L2Rvd25yZXYueG1sUEsFBgAAAAAEAAQA9QAAAIsDAAAAAA==&#10;" path="m,l6283959,e" filled="f" strokeweight=".5pt">
                  <v:path arrowok="t" textboxrect="0,0,6283959,0"/>
                </v:shape>
                <v:shape id="Shape 887" o:spid="_x0000_s1081" style="position:absolute;left:31;width:0;height:28638;visibility:visible;mso-wrap-style:square;v-text-anchor:top" coordsize="0,286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BtYcQA&#10;AADcAAAADwAAAGRycy9kb3ducmV2LnhtbESP0WrCQBRE3wv+w3IFX4pulDbG6CoiCG3fon7AJXtN&#10;gtm7YXfV2K/vFgQfh5k5w6w2vWnFjZxvLCuYThIQxKXVDVcKTsf9OAPhA7LG1jIpeJCHzXrwtsJc&#10;2zsXdDuESkQI+xwV1CF0uZS+rMmgn9iOOHpn6wyGKF0ltcN7hJtWzpIklQYbjgs1drSrqbwcrkaB&#10;2y1O74X//Uj8cTv//qzSn6JPlRoN++0SRKA+vMLP9pdWkGVz+D8Tj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wbWHEAAAA3AAAAA8AAAAAAAAAAAAAAAAAmAIAAGRycy9k&#10;b3ducmV2LnhtbFBLBQYAAAAABAAEAPUAAACJAwAAAAA=&#10;" path="m,2863850l,e" filled="f" strokeweight=".5pt">
                  <v:path arrowok="t" textboxrect="0,0,0,2863850"/>
                </v:shape>
                <v:shape id="Shape 888" o:spid="_x0000_s1082" style="position:absolute;left:31;top:28638;width:0;height:1949;visibility:visible;mso-wrap-style:square;v-text-anchor:top" coordsize="0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PsYMEA&#10;AADcAAAADwAAAGRycy9kb3ducmV2LnhtbERPy4rCMBTdD/gP4QrupqkupHRMxQeKK0cdF7q7Nte2&#10;2NyUJmr9+8lCcHk478m0M7V4UOsqywqGUQyCOLe64kLB8W/1nYBwHlljbZkUvMjBNOt9TTDV9sl7&#10;ehx8IUIIuxQVlN43qZQuL8mgi2xDHLirbQ36ANtC6hafIdzUchTHY2mw4tBQYkOLkvLb4W4U7PTc&#10;7tbzYb4/2e2Fzstf545XpQb9bvYDwlPnP+K3e6MVJElYG86EIy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z7GDBAAAA3AAAAA8AAAAAAAAAAAAAAAAAmAIAAGRycy9kb3du&#10;cmV2LnhtbFBLBQYAAAAABAAEAPUAAACGAwAAAAA=&#10;" path="m,l,194945e" filled="f">
                  <v:path arrowok="t" textboxrect="0,0,0,194945"/>
                </v:shape>
                <v:shape id="Shape 889" o:spid="_x0000_s1083" style="position:absolute;left:31;top:30492;width:0;height:37465;visibility:visible;mso-wrap-style:square;v-text-anchor:top" coordsize="0,3746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6xusIA&#10;AADcAAAADwAAAGRycy9kb3ducmV2LnhtbESPQYvCMBSE74L/ITzBi2iqiLRdo4ggelrUXTy/bd62&#10;ZZuXkkSt/34jCB6HmfmGWa4704gbOV9bVjCdJCCIC6trLhV8f+3GKQgfkDU2lknBgzysV/3eEnNt&#10;73yi2zmUIkLY56igCqHNpfRFRQb9xLbE0fu1zmCI0pVSO7xHuGnkLEkW0mDNcaHClrYVFX/nq1HA&#10;7sj7zDjcj0w3P4bLT/a5dUoNB93mA0SgLrzDr/ZBK0jTDJ5n4hG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/rG6wgAAANwAAAAPAAAAAAAAAAAAAAAAAJgCAABkcnMvZG93&#10;bnJldi54bWxQSwUGAAAAAAQABAD1AAAAhwMAAAAA&#10;" path="m,l,3746500e" filled="f" strokeweight=".5pt">
                  <v:path arrowok="t" textboxrect="0,0,0,3746500"/>
                </v:shape>
                <v:shape id="Shape 890" o:spid="_x0000_s1084" style="position:absolute;left:5441;top:30492;width:0;height:13500;visibility:visible;mso-wrap-style:square;v-text-anchor:top" coordsize="0,13500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SHkLsA&#10;AADcAAAADwAAAGRycy9kb3ducmV2LnhtbERPuwrCMBTdBf8hXMHNpjpIrUYRQRB08TE4XpJrW2xu&#10;ahO1/r0ZBMfDeS9Wna3Fi1pfOVYwTlIQxNqZigsFl/N2lIHwAdlg7ZgUfMjDatnvLTA37s1Hep1C&#10;IWII+xwVlCE0uZRel2TRJ64hjtzNtRZDhG0hTYvvGG5rOUnTqbRYcWwosaFNSfp+eloFuja4+/Bx&#10;wvsrPaS2WZbSQanhoFvPQQTqwl/8c++MgmwW58cz8QjI5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jkh5C7AAAA3AAAAA8AAAAAAAAAAAAAAAAAmAIAAGRycy9kb3ducmV2Lnht&#10;bFBLBQYAAAAABAAEAPUAAACAAwAAAAA=&#10;" path="m,l,1350010e" filled="f" strokeweight=".5pt">
                  <v:path arrowok="t" textboxrect="0,0,0,1350010"/>
                </v:shape>
                <v:shape id="Shape 891" o:spid="_x0000_s1085" style="position:absolute;left:5441;top:50622;width:0;height:7264;visibility:visible;mso-wrap-style:square;v-text-anchor:top" coordsize="0,726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AeSsYA&#10;AADcAAAADwAAAGRycy9kb3ducmV2LnhtbESPT2sCMRTE7wW/Q3gFbzVrof7ZGkUKooeCdKuwx9fN&#10;62Zx87IkqW799KYg9DjMzG+Yxaq3rTiTD41jBeNRBoK4crrhWsHhc/M0AxEissbWMSn4pQCr5eBh&#10;gbl2F/6gcxFrkSAcclRgYuxyKUNlyGIYuY44ed/OW4xJ+lpqj5cEt618zrKJtNhwWjDY0Zuh6lT8&#10;WAV8et8WZVlv+uPW7K9f5bSav3ilho/9+hVEpD7+h+/tnVYwm4/h70w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AeSsYAAADcAAAADwAAAAAAAAAAAAAAAACYAgAAZHJz&#10;L2Rvd25yZXYueG1sUEsFBgAAAAAEAAQA9QAAAIsDAAAAAA==&#10;" path="m,l,726440e" filled="f" strokeweight=".5pt">
                  <v:path arrowok="t" textboxrect="0,0,0,726440"/>
                </v:shape>
                <v:shape id="Shape 892" o:spid="_x0000_s1086" style="position:absolute;left:5695;top:5956;width:0;height:9156;visibility:visible;mso-wrap-style:square;v-text-anchor:top" coordsize="0,915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CSSMYA&#10;AADcAAAADwAAAGRycy9kb3ducmV2LnhtbESPQWvCQBSE70L/w/IKvYhuGmnR1FVKqZBLD1rx/Mg+&#10;k7TZt2n2VWN+vVsoeBxm5htmue5do07UhdqzgcdpAoq48Lbm0sD+czOZgwqCbLHxTAYuFGC9uhst&#10;MbP+zFs67aRUEcIhQwOVSJtpHYqKHIapb4mjd/SdQ4myK7Xt8BzhrtFpkjxrhzXHhQpbequo+N79&#10;OgPvl8NGZmn+s82fxh+DlQGPw5cxD/f96wsooV5u4f92bg3MFyn8nYlH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CSSMYAAADcAAAADwAAAAAAAAAAAAAAAACYAgAAZHJz&#10;L2Rvd25yZXYueG1sUEsFBgAAAAAEAAQA9QAAAIsDAAAAAA==&#10;" path="m,l,915669e" filled="f" strokeweight=".5pt">
                  <v:path arrowok="t" textboxrect="0,0,0,915669"/>
                </v:shape>
                <v:shape id="Shape 893" o:spid="_x0000_s1087" style="position:absolute;left:5695;top:20739;width:0;height:4584;visibility:visible;mso-wrap-style:square;v-text-anchor:top" coordsize="0,458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zMYA&#10;AADcAAAADwAAAGRycy9kb3ducmV2LnhtbESPy2rDMBBF94H+g5hCdo2chqaJE8WYQEI3JY920eVg&#10;jR/UGhlL8aNfXxUKWcximHvPcLbJYGrRUesqywrmswgEcWZ1xYWCz4/D0wqE88gaa8ukYCQHye5h&#10;ssVY254v1F19IQKEXYwKSu+bWEqXlWTQzWxDHG65bQ36sLaF1C32AW5q+RxFS2mw4vChxIb2JWXf&#10;15sJlHycv1bnzh7TL/nzfsqLlzBKTR+HdAPC0+Dv4f/2m1awWi/gTyaI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JezMYAAADcAAAADwAAAAAAAAAAAAAAAACYAgAAZHJz&#10;L2Rvd25yZXYueG1sUEsFBgAAAAAEAAQA9QAAAIsDAAAAAA==&#10;" path="m,l,458470e" filled="f" strokeweight=".5pt">
                  <v:path arrowok="t" textboxrect="0,0,0,458470"/>
                </v:shape>
                <v:shape id="Shape 894" o:spid="_x0000_s1088" style="position:absolute;left:9290;top:30492;width:0;height:13532;visibility:visible;mso-wrap-style:square;v-text-anchor:top" coordsize="0,1353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/fL8UA&#10;AADcAAAADwAAAGRycy9kb3ducmV2LnhtbESPzW7CMBCE75X6DtZW4lYcKlQgxaCKFgkOHPh5gFW8&#10;TQzxOoqXEN6+RqrU42hmvtHMl72vVUdtdIENjIYZKOIiWMelgdNx/ToFFQXZYh2YDNwpwnLx/DTH&#10;3IYb76k7SKkShGOOBiqRJtc6FhV5jMPQECfvJ7QeJcm21LbFW4L7Wr9l2bv26DgtVNjQqqLicrh6&#10;A/X4umom8nXeb0O/diMn391mZ8zgpf/8ACXUy3/4r72xBqazMTzOpCO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98vxQAAANwAAAAPAAAAAAAAAAAAAAAAAJgCAABkcnMv&#10;ZG93bnJldi54bWxQSwUGAAAAAAQABAD1AAAAigMAAAAA&#10;" path="m,l,1353185e" filled="f">
                  <v:path arrowok="t" textboxrect="0,0,0,1353185"/>
                </v:shape>
                <v:shape id="Shape 895" o:spid="_x0000_s1089" style="position:absolute;left:9290;top:50622;width:0;height:7296;visibility:visible;mso-wrap-style:square;v-text-anchor:top" coordsize="0,729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G+cYA&#10;AADcAAAADwAAAGRycy9kb3ducmV2LnhtbESP3WoCMRSE74W+QzhC7zSrpaKrUUqhULCIWhW8O2zO&#10;/ribkyVJdX37piD0cpiZb5jFqjONuJLzlWUFo2ECgjizuuJCweH7YzAF4QOyxsYyKbiTh9XyqbfA&#10;VNsb7+i6D4WIEPYpKihDaFMpfVaSQT+0LXH0cusMhihdIbXDW4SbRo6TZCINVhwXSmzpvaSs3v8Y&#10;Bbpef5022xezbtrjOD9P6ovLD0o997u3OYhAXfgPP9qfWsF09gp/Z+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EG+cYAAADcAAAADwAAAAAAAAAAAAAAAACYAgAAZHJz&#10;L2Rvd25yZXYueG1sUEsFBgAAAAAEAAQA9QAAAIsDAAAAAA==&#10;" path="m,l,729615e" filled="f">
                  <v:path arrowok="t" textboxrect="0,0,0,729615"/>
                </v:shape>
                <v:shape id="Shape 896" o:spid="_x0000_s1090" style="position:absolute;left:9544;top:63;width:0;height:3912;visibility:visible;mso-wrap-style:square;v-text-anchor:top" coordsize="0,39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bxsUA&#10;AADcAAAADwAAAGRycy9kb3ducmV2LnhtbESPQWvCQBSE70L/w/IEL6Kb9mBNdJXSViz0pA3B4yP7&#10;TILZtyG7TaK/3i0IPQ4z8w2z3g6mFh21rrKs4HkegSDOra64UJD+7GZLEM4ja6wtk4IrOdhunkZr&#10;TLTt+UDd0RciQNglqKD0vkmkdHlJBt3cNsTBO9vWoA+yLaRusQ9wU8uXKFpIgxWHhRIbei8pvxx/&#10;jQK5/9af7pYeqiwz7vQ6jX38ESs1GQ9vKxCeBv8ffrS/tIJlvIC/M+EI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VvGxQAAANwAAAAPAAAAAAAAAAAAAAAAAJgCAABkcnMv&#10;ZG93bnJldi54bWxQSwUGAAAAAAQABAD1AAAAigMAAAAA&#10;" path="m,l,391159e" filled="f" strokeweight=".5pt">
                  <v:path arrowok="t" textboxrect="0,0,0,391159"/>
                </v:shape>
                <v:shape id="Shape 897" o:spid="_x0000_s1091" style="position:absolute;left:9620;top:5956;width:0;height:9188;visibility:visible;mso-wrap-style:square;v-text-anchor:top" coordsize="0,9188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PqcYA&#10;AADcAAAADwAAAGRycy9kb3ducmV2LnhtbESPQUsDMRSE70L/Q3gFL6XNuojdrk2LCIIgFG1Lwdsj&#10;eW62bl6WJG7Xf28EweMwM98w6+3oOjFQiK1nBTeLAgSx9qblRsHx8DSvQMSEbLDzTAq+KcJ2M7la&#10;Y238hd9o2KdGZAjHGhXYlPpayqgtOYwL3xNn78MHhynL0EgT8JLhrpNlUdxJhy3nBYs9PVrSn/sv&#10;p2B1LsPurIdTuXvX9vbldVYtm5lS19Px4R5EojH9h//az0ZBtVrC75l8BO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PqcYAAADcAAAADwAAAAAAAAAAAAAAAACYAgAAZHJz&#10;L2Rvd25yZXYueG1sUEsFBgAAAAAEAAQA9QAAAIsDAAAAAA==&#10;" path="m,l,918844e" filled="f">
                  <v:path arrowok="t" textboxrect="0,0,0,918844"/>
                </v:shape>
                <v:shape id="Shape 898" o:spid="_x0000_s1092" style="position:absolute;left:9620;top:20739;width:0;height:4616;visibility:visible;mso-wrap-style:square;v-text-anchor:top" coordsize="0,461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wE9MQA&#10;AADcAAAADwAAAGRycy9kb3ducmV2LnhtbERPy2oCMRTdC/5DuEJ3mlGw6NQoPrAWSpFai7i7TK4z&#10;o5ObaZLq9O/NouDycN6TWWMqcSXnS8sK+r0EBHFmdcm5gv3XujsC4QOyxsoyKfgjD7NpuzXBVNsb&#10;f9J1F3IRQ9inqKAIoU6l9FlBBn3P1sSRO1lnMETocqkd3mK4qeQgSZ6lwZJjQ4E1LQvKLrtfo8CU&#10;9fb9/OrGm8Pw42d1XAz238Eo9dRp5i8gAjXhIf53v2kFo3FcG8/EI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sBPTEAAAA3AAAAA8AAAAAAAAAAAAAAAAAmAIAAGRycy9k&#10;b3ducmV2LnhtbFBLBQYAAAAABAAEAPUAAACJAwAAAAA=&#10;" path="m,l,461645e" filled="f">
                  <v:path arrowok="t" textboxrect="0,0,0,461645"/>
                </v:shape>
                <v:shape id="Shape 899" o:spid="_x0000_s1093" style="position:absolute;left:37064;top:63;width:0;height:3912;visibility:visible;mso-wrap-style:square;v-text-anchor:top" coordsize="0,39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PtMUA&#10;AADcAAAADwAAAGRycy9kb3ducmV2LnhtbESPQWvCQBSE74L/YXlCL9Js2oN1Y1YR26LQk6mIx0f2&#10;mQSzb0N2q2l/fVco9DjMzDdMvhpsK67U+8axhqckBUFcOtNwpeHw+f44B+EDssHWMWn4Jg+r5XiU&#10;Y2bcjfd0LUIlIoR9hhrqELpMSl/WZNEnriOO3tn1FkOUfSVNj7cIt618TtOZtNhwXKixo01N5aX4&#10;shrk9sO8+Z/DvjkerT+9TFVQr0rrh8mwXoAINIT/8F97ZzTMlYL7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Rs+0xQAAANwAAAAPAAAAAAAAAAAAAAAAAJgCAABkcnMv&#10;ZG93bnJldi54bWxQSwUGAAAAAAQABAD1AAAAigMAAAAA&#10;" path="m,l,391159e" filled="f" strokeweight=".5pt">
                  <v:path arrowok="t" textboxrect="0,0,0,391159"/>
                </v:shape>
                <v:shape id="Shape 900" o:spid="_x0000_s1094" style="position:absolute;left:37064;top:5956;width:0;height:9188;visibility:visible;mso-wrap-style:square;v-text-anchor:top" coordsize="0,9188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jNx8IA&#10;AADcAAAADwAAAGRycy9kb3ducmV2LnhtbERPTUsDMRC9C/6HMIKXYrMuonVtWkQQBKHYKoXehmTc&#10;bN1MliRu13/vHASPj/e9XE+hVyOl3EU2cD2vQBHb6DpuDXy8P18tQOWC7LCPTAZ+KMN6dX62xMbF&#10;E29p3JVWSQjnBg34UoZG62w9BczzOBAL9xlTwCIwtdolPEl46HVdVbc6YMfS4HGgJ0/2a/cdDNwf&#10;67Q52nFfbw7W37y+zRZ37cyYy4vp8QFUoan8i//cL058lcyXM3IE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WM3HwgAAANwAAAAPAAAAAAAAAAAAAAAAAJgCAABkcnMvZG93&#10;bnJldi54bWxQSwUGAAAAAAQABAD1AAAAhwMAAAAA&#10;" path="m,l,918844e" filled="f">
                  <v:path arrowok="t" textboxrect="0,0,0,918844"/>
                </v:shape>
                <v:shape id="Shape 901" o:spid="_x0000_s1095" style="position:absolute;left:37064;top:15049;width:0;height:5690;visibility:visible;mso-wrap-style:square;v-text-anchor:top" coordsize="0,568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gnnsQA&#10;AADcAAAADwAAAGRycy9kb3ducmV2LnhtbESPQWvCQBSE7wX/w/IEb80mAUtMs4qaFryqlV5fs88k&#10;NPs2ZLcm9dd3C4Ueh5n5hik2k+nEjQbXWlaQRDEI4srqlmsFb+fXxwyE88gaO8uk4JscbNazhwJz&#10;bUc+0u3kaxEg7HJU0Hjf51K6qiGDLrI9cfCudjDogxxqqQccA9x0Mo3jJ2mw5bDQYE/7hqrP05dR&#10;gMfSmHR5fsmy5H38KJPd9X7ZKbWYT9tnEJ4m/x/+ax+0glWcwO+Zc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4J57EAAAA3AAAAA8AAAAAAAAAAAAAAAAAmAIAAGRycy9k&#10;b3ducmV2LnhtbFBLBQYAAAAABAAEAPUAAACJAwAAAAA=&#10;" path="m,568959l,e" filled="f" strokeweight=".5pt">
                  <v:path arrowok="t" textboxrect="0,0,0,568959"/>
                </v:shape>
                <v:shape id="Shape 902" o:spid="_x0000_s1096" style="position:absolute;left:37064;top:20739;width:0;height:4616;visibility:visible;mso-wrap-style:square;v-text-anchor:top" coordsize="0,461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+pBMcA&#10;AADcAAAADwAAAGRycy9kb3ducmV2LnhtbESPW2sCMRSE3wv+h3CEvtWsCy11NYoXbIVSijekb4fN&#10;6e7q5mSbRN3++6ZQ8HGYmW+Y0aQ1tbiQ85VlBf1eAoI4t7riQsFuu3x4BuEDssbaMin4IQ+Tcedu&#10;hJm2V17TZRMKESHsM1RQhtBkUvq8JIO+Zxvi6H1ZZzBE6QqpHV4j3NQyTZInabDiuFBiQ/OS8tPm&#10;bBSYqvl4O764wevh8f178TlLd/tglLrvttMhiEBtuIX/2yutYJCk8HcmHgE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vqQTHAAAA3AAAAA8AAAAAAAAAAAAAAAAAmAIAAGRy&#10;cy9kb3ducmV2LnhtbFBLBQYAAAAABAAEAPUAAACMAwAAAAA=&#10;" path="m,l,461645e" filled="f">
                  <v:path arrowok="t" textboxrect="0,0,0,461645"/>
                </v:shape>
                <v:shape id="Shape 903" o:spid="_x0000_s1097" style="position:absolute;left:37064;top:25260;width:0;height:3473;visibility:visible;mso-wrap-style:square;v-text-anchor:top" coordsize="0,347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YSAcAA&#10;AADcAAAADwAAAGRycy9kb3ducmV2LnhtbESPQWsCMRSE7wX/Q3iCt5qoUHQ1igiFeqzKen1snpvF&#10;zcuSRHf9902h0OMwM98wm93gWvGkEBvPGmZTBYK48qbhWsPl/Pm+BBETssHWM2l4UYTddvS2wcL4&#10;nr/peUq1yBCOBWqwKXWFlLGy5DBOfUecvZsPDlOWoZYmYJ/hrpVzpT6kw4bzgsWODpaq++nhNOx7&#10;VZblyj4I+TikS7j6ublqPRkP+zWIREP6D/+1v4yGlVrA75l8BOT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YSAcAAAADcAAAADwAAAAAAAAAAAAAAAACYAgAAZHJzL2Rvd25y&#10;ZXYueG1sUEsFBgAAAAAEAAQA9QAAAIUDAAAAAA==&#10;" path="m,l,347344e" filled="f" strokeweight=".5pt">
                  <v:path arrowok="t" textboxrect="0,0,0,347344"/>
                </v:shape>
                <v:shape id="Shape 904" o:spid="_x0000_s1098" style="position:absolute;left:37064;top:30492;width:0;height:13532;visibility:visible;mso-wrap-style:square;v-text-anchor:top" coordsize="0,1353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RFNcQA&#10;AADcAAAADwAAAGRycy9kb3ducmV2LnhtbESPQWvCQBSE7wX/w/IEb3WjiG1TVxFbwR560PYHPLKv&#10;yWr2bcg+Y/z3bkHwOMzMN8xi1ftaddRGF9jAZJyBIi6CdVwa+P3ZPr+CioJssQ5MBq4UYbUcPC0w&#10;t+HCe+oOUqoE4ZijgUqkybWORUUe4zg0xMn7C61HSbIttW3xkuC+1tMsm2uPjtNChQ1tKipOh7M3&#10;UM/Om+ZFPo77r9Bv3cTJZ7f7NmY07NfvoIR6eYTv7Z018JbN4P9MOgJ6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kRTXEAAAA3AAAAA8AAAAAAAAAAAAAAAAAmAIAAGRycy9k&#10;b3ducmV2LnhtbFBLBQYAAAAABAAEAPUAAACJAwAAAAA=&#10;" path="m,l,1353185e" filled="f">
                  <v:path arrowok="t" textboxrect="0,0,0,1353185"/>
                </v:shape>
                <v:shape id="Shape 905" o:spid="_x0000_s1099" style="position:absolute;left:37064;top:43929;width:0;height:3441;visibility:visible;mso-wrap-style:square;v-text-anchor:top" coordsize="0,344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zT8MA&#10;AADcAAAADwAAAGRycy9kb3ducmV2LnhtbESPQWvCQBSE7wX/w/IEb3WjoLSpayhC1WtTDx4f2Zds&#10;aPZtkt3GxF/vFgo9DjPzDbPLRtuIgXpfO1awWiYgiAuna64UXL4+nl9A+ICssXFMCibykO1nTztM&#10;tbvxJw15qESEsE9RgQmhTaX0hSGLfula4uiVrrcYouwrqXu8Rbht5DpJttJizXHBYEsHQ8V3/mMV&#10;3LvJHKcwnMrtMSe5trIbrqVSi/n4/gYi0Bj+w3/ts1bwmmzg90w8An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fzT8MAAADcAAAADwAAAAAAAAAAAAAAAACYAgAAZHJzL2Rv&#10;d25yZXYueG1sUEsFBgAAAAAEAAQA9QAAAIgDAAAAAA==&#10;" path="m,l,344169e" filled="f" strokeweight=".5pt">
                  <v:path arrowok="t" textboxrect="0,0,0,344169"/>
                </v:shape>
                <v:shape id="Shape 906" o:spid="_x0000_s1100" style="position:absolute;left:37064;top:50622;width:0;height:7296;visibility:visible;mso-wrap-style:square;v-text-anchor:top" coordsize="0,729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gClMYA&#10;AADcAAAADwAAAGRycy9kb3ducmV2LnhtbESPW2sCMRSE34X+h3AKfdNsLSx1NUopFAoW8bIt+HbY&#10;nL10NydLkur6741Q8HGYmW+YxWownTiR841lBc+TBARxYXXDlYL88DF+BeEDssbOMim4kIfV8mG0&#10;wEzbM+/otA+ViBD2GSqoQ+gzKX1Rk0E/sT1x9ErrDIYoXSW1w3OEm05OkySVBhuOCzX29F5T0e7/&#10;jALdrr9+NtsXs+7672l5TNtfV+ZKPT0Ob3MQgYZwD/+3P7WCWZLC7Uw8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gClMYAAADcAAAADwAAAAAAAAAAAAAAAACYAgAAZHJz&#10;L2Rvd25yZXYueG1sUEsFBgAAAAAEAAQA9QAAAIsDAAAAAA==&#10;" path="m,l,729615e" filled="f">
                  <v:path arrowok="t" textboxrect="0,0,0,729615"/>
                </v:shape>
                <v:shape id="Shape 907" o:spid="_x0000_s1101" style="position:absolute;left:37064;top:57823;width:0;height:10071;visibility:visible;mso-wrap-style:square;v-text-anchor:top" coordsize="0,1007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JOS8YA&#10;AADcAAAADwAAAGRycy9kb3ducmV2LnhtbESP0WrCQBRE3wv+w3KFvpRmY6naxKyihVL1QWzqB1yz&#10;1ySYvRuyW03/3hUKfRxm5gyTLXrTiAt1rrasYBTFIIgLq2suFRy+P57fQDiPrLGxTAp+ycFiPnjI&#10;MNX2yl90yX0pAoRdigoq79tUSldUZNBFtiUO3sl2Bn2QXSl1h9cAN418ieOJNFhzWKiwpfeKinP+&#10;YxR87pJ9XdrNIV9tz3gcv/rpU6KVehz2yxkIT73/D/+111pBEk/hfiYc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JOS8YAAADcAAAADwAAAAAAAAAAAAAAAACYAgAAZHJz&#10;L2Rvd25yZXYueG1sUEsFBgAAAAAEAAQA9QAAAIsDAAAAAA==&#10;" path="m,l,1007109e" filled="f" strokeweight=".5pt">
                  <v:path arrowok="t" textboxrect="0,0,0,1007109"/>
                </v:shape>
                <v:shape id="Shape 908" o:spid="_x0000_s1102" style="position:absolute;left:47694;top:63;width:0;height:3912;visibility:visible;mso-wrap-style:square;v-text-anchor:top" coordsize="0,39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wNcEA&#10;AADcAAAADwAAAGRycy9kb3ducmV2LnhtbERPy4rCMBTdC/5DuIIb0VQXM7YaRXwwwqx8IC4vzbUt&#10;NjeliVr9erMQXB7OezpvTCnuVLvCsoLhIAJBnFpdcKbgeNj0xyCcR9ZYWiYFT3Iwn7VbU0y0ffCO&#10;7nufiRDCLkEFufdVIqVLczLoBrYiDtzF1gZ9gHUmdY2PEG5KOYqiH2mw4NCQY0XLnNLr/mYUyL9/&#10;vXav4644nYw7//ZiH69ipbqdZjEB4anxX/HHvdUK4iisDWfCEZ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8DXBAAAA3AAAAA8AAAAAAAAAAAAAAAAAmAIAAGRycy9kb3du&#10;cmV2LnhtbFBLBQYAAAAABAAEAPUAAACGAwAAAAA=&#10;" path="m,l,391159e" filled="f" strokeweight=".5pt">
                  <v:path arrowok="t" textboxrect="0,0,0,391159"/>
                </v:shape>
                <v:shape id="Shape 909" o:spid="_x0000_s1103" style="position:absolute;left:47694;top:5956;width:0;height:22777;visibility:visible;mso-wrap-style:square;v-text-anchor:top" coordsize="0,2277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lQF8QA&#10;AADcAAAADwAAAGRycy9kb3ducmV2LnhtbESP0WrCQBRE3wv+w3KFvtVdK7QmugkiFGyhUBM/4Jq9&#10;JtHs3ZBdNf37bqHQx2FmzjDrfLSduNHgW8ca5jMFgrhypuVaw6F8e1qC8AHZYOeYNHyThzybPKwx&#10;Ne7Oe7oVoRYRwj5FDU0IfSqlrxqy6GeuJ47eyQ0WQ5RDLc2A9wi3nXxW6kVabDkuNNjTtqHqUlyt&#10;BvmByfx18Ynq/et8XFx3hS/HVuvH6bhZgQg0hv/wX3tnNCQqgd8z8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ZUBfEAAAA3AAAAA8AAAAAAAAAAAAAAAAAmAIAAGRycy9k&#10;b3ducmV2LnhtbFBLBQYAAAAABAAEAPUAAACJAwAAAAA=&#10;" path="m,l,2277744e" filled="f" strokeweight=".5pt">
                  <v:path arrowok="t" textboxrect="0,0,0,2277744"/>
                </v:shape>
                <v:shape id="Shape 910" o:spid="_x0000_s1104" style="position:absolute;left:47694;top:30492;width:0;height:16878;visibility:visible;mso-wrap-style:square;v-text-anchor:top" coordsize="0,1687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/NZr8A&#10;AADcAAAADwAAAGRycy9kb3ducmV2LnhtbERPTYvCMBC9C/6HMAveNFVQ1q5RVkHwoIetgtehmW2L&#10;nUlpYlv/vTks7PHxvje7gWvVUesrJwbmswQUSe5sJYWB2/U4/QTlA4rF2gkZeJGH3XY82mBqXS8/&#10;1GWhUDFEfIoGyhCaVGufl8ToZ64hidyvaxlDhG2hbYt9DOdaL5JkpRkriQ0lNnQoKX9kTzbA+7Xc&#10;/eJ8uwjn9MiW/YG73pjJx/D9BSrQEP7Ff+6TNbCex/nxTDwCevs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f81mvwAAANwAAAAPAAAAAAAAAAAAAAAAAJgCAABkcnMvZG93bnJl&#10;di54bWxQSwUGAAAAAAQABAD1AAAAhAMAAAAA&#10;" path="m,l,1687829e" filled="f" strokeweight=".5pt">
                  <v:path arrowok="t" textboxrect="0,0,0,1687829"/>
                </v:shape>
                <v:shape id="Shape 911" o:spid="_x0000_s1105" style="position:absolute;left:47694;top:50622;width:0;height:17272;visibility:visible;mso-wrap-style:square;v-text-anchor:top" coordsize="0,172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E9ucUA&#10;AADcAAAADwAAAGRycy9kb3ducmV2LnhtbESPQWvCQBSE74X+h+UVvNVNlIpNXUUU0YoWmvbS2yP7&#10;mqTNvg27q8Z/7wqCx2FmvmEms8404kjO15YVpP0EBHFhdc2lgu+v1fMYhA/IGhvLpOBMHmbTx4cJ&#10;Ztqe+JOOeShFhLDPUEEVQptJ6YuKDPq+bYmj92udwRClK6V2eIpw08hBkoykwZrjQoUtLSoq/vOD&#10;UbBfD/OXgWzHf9vdx4/hsHTvcqlU76mbv4EI1IV7+NbeaAWvaQrXM/EI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cT25xQAAANwAAAAPAAAAAAAAAAAAAAAAAJgCAABkcnMv&#10;ZG93bnJldi54bWxQSwUGAAAAAAQABAD1AAAAigMAAAAA&#10;" path="m,l,1727200e" filled="f" strokeweight=".5pt">
                  <v:path arrowok="t" textboxrect="0,0,0,1727200"/>
                </v:shape>
                <v:shape id="Shape 912" o:spid="_x0000_s1106" style="position:absolute;left:62718;top:63;width:0;height:3912;visibility:visible;mso-wrap-style:square;v-text-anchor:top" coordsize="0,39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BRAsQA&#10;AADcAAAADwAAAGRycy9kb3ducmV2LnhtbESPT4vCMBTE74LfITzBi2iqB9dWo8iu4oIn/yAeH82z&#10;LTYvpYla/fQbYcHjMDO/YWaLxpTiTrUrLCsYDiIQxKnVBWcKjod1fwLCeWSNpWVS8CQHi3m7NcNE&#10;2wfv6L73mQgQdgkqyL2vEildmpNBN7AVcfAutjbog6wzqWt8BLgp5SiKxtJgwWEhx4q+c0qv+5tR&#10;IDdbvXKv4644nYw7f/ViH//ESnU7zXIKwlPjP+H/9q9WEA9H8D4Tj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QUQLEAAAA3AAAAA8AAAAAAAAAAAAAAAAAmAIAAGRycy9k&#10;b3ducmV2LnhtbFBLBQYAAAAABAAEAPUAAACJAwAAAAA=&#10;" path="m,l,391159e" filled="f" strokeweight=".5pt">
                  <v:path arrowok="t" textboxrect="0,0,0,391159"/>
                </v:shape>
                <v:shape id="Shape 913" o:spid="_x0000_s1107" style="position:absolute;left:62807;top:3911;width:0;height:24822;visibility:visible;mso-wrap-style:square;v-text-anchor:top" coordsize="0,2482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0Tk8YA&#10;AADcAAAADwAAAGRycy9kb3ducmV2LnhtbESPUUvDMBSF34X9h3AHvohLN0W0LhujMhhaBLuBr5fm&#10;2oQ1N7WJbf33RhB8PJxzvsNZbyfXioH6YD0rWC4yEMS115YbBafj/voeRIjIGlvPpOCbAmw3s4s1&#10;5tqP/EZDFRuRIBxyVGBi7HIpQ23IYVj4jjh5H753GJPsG6l7HBPctXKVZXfSoeW0YLCjwlB9rr6c&#10;gtvX6qUsx8PT8+eVKQa7Ksr9u1Xqcj7tHkFEmuJ/+K990AoeljfweyYd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0Tk8YAAADcAAAADwAAAAAAAAAAAAAAAACYAgAAZHJz&#10;L2Rvd25yZXYueG1sUEsFBgAAAAAEAAQA9QAAAIsDAAAAAA==&#10;" path="m,l,2482215e" filled="f" strokeweight=".5pt">
                  <v:path arrowok="t" textboxrect="0,0,0,2482215"/>
                </v:shape>
                <v:shape id="Shape 914" o:spid="_x0000_s1108" style="position:absolute;left:62807;top:30492;width:0;height:16878;visibility:visible;mso-wrap-style:square;v-text-anchor:top" coordsize="0,1687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TLZcMA&#10;AADcAAAADwAAAGRycy9kb3ducmV2LnhtbESPQWvCQBSE7wX/w/KE3upGsUWjq6gg9NAeGgWvj+wz&#10;Cea9Ddk1Sf99VxB6HGbmG2a9HbhWHbW+cmJgOklAkeTOVlIYOJ+ObwtQPqBYrJ2QgV/ysN2MXtaY&#10;WtfLD3VZKFSEiE/RQBlCk2rt85IY/cQ1JNG7upYxRNkW2rbYRzjXepYkH5qxkrhQYkOHkvJbdmcD&#10;vF/Kxc++zt/COd2y9/7AXW/M63jYrUAFGsJ/+Nn+tAaW0zk8zsQj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TLZcMAAADcAAAADwAAAAAAAAAAAAAAAACYAgAAZHJzL2Rv&#10;d25yZXYueG1sUEsFBgAAAAAEAAQA9QAAAIgDAAAAAA==&#10;" path="m,l,1687829e" filled="f" strokeweight=".5pt">
                  <v:path arrowok="t" textboxrect="0,0,0,1687829"/>
                </v:shape>
                <v:shape id="Shape 915" o:spid="_x0000_s1109" style="position:absolute;left:62807;top:50622;width:0;height:17272;visibility:visible;mso-wrap-style:square;v-text-anchor:top" coordsize="0,172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7usYA&#10;AADcAAAADwAAAGRycy9kb3ducmV2LnhtbESPT2vCQBTE70K/w/IKvZmNFotNXUUqxT/YQqOX3h7Z&#10;1yQ1+zbsrhq/vSsUPA4z8xtmMutMI07kfG1ZwSBJQRAXVtdcKtjvPvpjED4ga2wsk4ILeZhNH3oT&#10;zLQ98zed8lCKCGGfoYIqhDaT0hcVGfSJbYmj92udwRClK6V2eI5w08hhmr5IgzXHhQpbeq+oOORH&#10;o+Bz+ZyPhrId/222Xz+Gw8Kt5UKpp8du/gYiUBfu4f/2Sit4HYzgdiYe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o7usYAAADcAAAADwAAAAAAAAAAAAAAAACYAgAAZHJz&#10;L2Rvd25yZXYueG1sUEsFBgAAAAAEAAQA9QAAAIsDAAAAAA==&#10;" path="m,l,1727200e" filled="f" strokeweight=".5pt">
                  <v:path arrowok="t" textboxrect="0,0,0,1727200"/>
                </v:shape>
                <v:shape id="Shape 916" o:spid="_x0000_s1110" style="position:absolute;left:62896;top:28638;width:0;height:1949;visibility:visible;mso-wrap-style:square;v-text-anchor:top" coordsize="0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tHk8MA&#10;AADcAAAADwAAAGRycy9kb3ducmV2LnhtbESPT4vCMBTE7wt+h/AEb2vaPYhbjaIuiif/H/T2bJ5t&#10;sXkpTdT67c2C4HGYmd8ww3FjSnGn2hWWFcTdCARxanXBmYLDfv7dB+E8ssbSMil4koPxqPU1xETb&#10;B2/pvvOZCBB2CSrIva8SKV2ak0HXtRVx8C62NuiDrDOpa3wEuCnlTxT1pMGCw0KOFc1ySq+7m1Gw&#10;0VO7WUzjdHu0qzOd/tbOHS5KddrNZADCU+M/4Xd7qRX8xj34PxOOgB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tHk8MAAADcAAAADwAAAAAAAAAAAAAAAACYAgAAZHJzL2Rv&#10;d25yZXYueG1sUEsFBgAAAAAEAAQA9QAAAIgDAAAAAA==&#10;" path="m,l,194945e" filled="f">
                  <v:path arrowok="t" textboxrect="0,0,0,194945"/>
                </v:shape>
                <v:shape id="Shape 917" o:spid="_x0000_s1111" style="position:absolute;left:62896;top:47307;width:0;height:3378;visibility:visible;mso-wrap-style:square;v-text-anchor:top" coordsize="0,337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g6jcQA&#10;AADcAAAADwAAAGRycy9kb3ducmV2LnhtbESPT4vCMBTE78J+h/AW9qape1i1axRxETyI4J/L3h7N&#10;sy02L20TbfTTG0HwOMzMb5jpPJhKXKl1pWUFw0ECgjizuuRcwfGw6o9BOI+ssbJMCm7kYD776E0x&#10;1bbjHV33PhcRwi5FBYX3dSqlywoy6Aa2Jo7eybYGfZRtLnWLXYSbSn4nyY80WHJcKLCmZUHZeX8x&#10;CppNWE7u479mW5XhfDRdg/8rVOrrMyx+QXgK/h1+tddawWQ4gueZe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4Oo3EAAAA3AAAAA8AAAAAAAAAAAAAAAAAmAIAAGRycy9k&#10;b3ducmV2LnhtbFBLBQYAAAAABAAEAPUAAACJAwAAAAA=&#10;" path="m,l,337820e" filled="f" strokeweight=".5pt">
                  <v:path arrowok="t" textboxrect="0,0,0,337820"/>
                </v:shape>
                <w10:wrap anchorx="page"/>
              </v:group>
            </w:pict>
          </mc:Fallback>
        </mc:AlternateContent>
      </w:r>
    </w:p>
    <w:p w:rsidR="00E20C4D" w:rsidRPr="00E20C4D" w:rsidRDefault="00E20C4D" w:rsidP="00E20C4D">
      <w:pPr>
        <w:spacing w:after="0" w:line="259" w:lineRule="auto"/>
        <w:rPr>
          <w:rFonts w:ascii="Calibri" w:eastAsia="Calibri" w:hAnsi="Calibri" w:cs="Calibri"/>
          <w:lang w:eastAsia="ru-RU"/>
        </w:rPr>
        <w:sectPr w:rsidR="00E20C4D" w:rsidRPr="00E20C4D">
          <w:type w:val="continuous"/>
          <w:pgSz w:w="11906" w:h="16837"/>
          <w:pgMar w:top="1134" w:right="850" w:bottom="0" w:left="1701" w:header="0" w:footer="0" w:gutter="0"/>
          <w:cols w:num="2" w:space="708" w:equalWidth="0">
            <w:col w:w="6186" w:space="1434"/>
            <w:col w:w="1734" w:space="0"/>
          </w:cols>
        </w:sectPr>
      </w:pPr>
    </w:p>
    <w:p w:rsidR="0051171B" w:rsidRPr="00033480" w:rsidRDefault="0051171B" w:rsidP="005117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3480">
        <w:rPr>
          <w:rFonts w:ascii="Times New Roman" w:eastAsia="Calibri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1f4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850"/>
        <w:gridCol w:w="1134"/>
        <w:gridCol w:w="1985"/>
        <w:gridCol w:w="1559"/>
        <w:gridCol w:w="2126"/>
      </w:tblGrid>
      <w:tr w:rsidR="0051171B" w:rsidRPr="00033480" w:rsidTr="00033480">
        <w:trPr>
          <w:trHeight w:val="452"/>
        </w:trPr>
        <w:tc>
          <w:tcPr>
            <w:tcW w:w="534" w:type="dxa"/>
            <w:vMerge w:val="restart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3348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662" w:type="dxa"/>
            <w:vMerge w:val="restart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969" w:type="dxa"/>
            <w:gridSpan w:val="3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4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126" w:type="dxa"/>
            <w:vMerge w:val="restart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34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4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</w:p>
        </w:tc>
      </w:tr>
      <w:tr w:rsidR="0051171B" w:rsidRPr="00033480" w:rsidTr="00033480">
        <w:trPr>
          <w:trHeight w:val="1135"/>
        </w:trPr>
        <w:tc>
          <w:tcPr>
            <w:tcW w:w="534" w:type="dxa"/>
            <w:vMerge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85" w:type="dxa"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59" w:type="dxa"/>
            <w:vMerge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1171B" w:rsidRPr="00033480" w:rsidRDefault="0051171B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85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62" w:type="dxa"/>
          </w:tcPr>
          <w:p w:rsidR="00AD61F0" w:rsidRPr="00033480" w:rsidRDefault="00E20C4D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</w:t>
            </w:r>
            <w:r w:rsidR="00AD61F0"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МИР ВОКРУГ МЕНЯ. Пе</w:t>
            </w:r>
            <w:r w:rsidR="00AD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рвое сентября </w:t>
            </w:r>
            <w:proofErr w:type="gramStart"/>
            <w:r w:rsidR="00AD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–п</w:t>
            </w:r>
            <w:proofErr w:type="gramEnd"/>
            <w:r w:rsidR="00AD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раздник знаний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</w:t>
            </w:r>
          </w:p>
        </w:tc>
        <w:tc>
          <w:tcPr>
            <w:tcW w:w="2126" w:type="dxa"/>
          </w:tcPr>
          <w:p w:rsidR="00AD61F0" w:rsidRDefault="00AD61F0" w:rsidP="00AD61F0">
            <w:pPr>
              <w:pStyle w:val="Default"/>
              <w:rPr>
                <w:sz w:val="18"/>
                <w:szCs w:val="18"/>
              </w:rPr>
            </w:pPr>
            <w:r w:rsidRPr="00AD61F0">
              <w:rPr>
                <w:sz w:val="18"/>
                <w:szCs w:val="18"/>
              </w:rPr>
              <w:t>http://tatar.com.ru</w:t>
            </w:r>
          </w:p>
        </w:tc>
      </w:tr>
      <w:tr w:rsidR="00AD61F0" w:rsidRPr="00033480" w:rsidTr="00033480"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Мои учебные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принадлежности. Расписание уроков. Склонение имен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существительных 1 лица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единстве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нного числа по принадлежности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Ш.Галиев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а“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Онытылган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Направител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ьный падеж личных местоимений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62" w:type="dxa"/>
          </w:tcPr>
          <w:p w:rsidR="00AD61F0" w:rsidRPr="00A46F1F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Сөмбелə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Аффиксы   множест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венного числа существительных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F0">
              <w:rPr>
                <w:rFonts w:ascii="Times New Roman" w:hAnsi="Times New Roman" w:cs="Times New Roman"/>
                <w:sz w:val="24"/>
                <w:szCs w:val="24"/>
              </w:rPr>
              <w:t>http://tatar.com.ru</w:t>
            </w:r>
          </w:p>
        </w:tc>
      </w:tr>
      <w:tr w:rsidR="00AD61F0" w:rsidRPr="00033480" w:rsidTr="00033480"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йнашева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“Сколько дней в неделе”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309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столовой. Изучение текста “В столовой”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33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любим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сладости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proofErr w:type="gram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повелитетельного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наклонения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42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Б.Рахмата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обеда”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250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Существительные в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винительном падеже</w:t>
            </w:r>
            <w:proofErr w:type="gram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23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послеложных слов по падежам,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направительного, исходного, местно-временного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падежа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39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Х.Гарданов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“Хлеб 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405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62" w:type="dxa"/>
          </w:tcPr>
          <w:p w:rsidR="00AD61F0" w:rsidRPr="00A46F1F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имен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существительных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направительного, исходного, местно-временного падежа. 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440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“Гости” Улица, на которой я живу</w:t>
            </w:r>
          </w:p>
        </w:tc>
        <w:tc>
          <w:tcPr>
            <w:tcW w:w="850" w:type="dxa"/>
          </w:tcPr>
          <w:p w:rsidR="00AD61F0" w:rsidRPr="00A46F1F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F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A46F1F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F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A46F1F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F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A46F1F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A46F1F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val="77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F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текстом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“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ефоннан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əдə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өйлəшəбезме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?“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321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дьте осторожны на дороге.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29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62" w:type="dxa"/>
          </w:tcPr>
          <w:p w:rsidR="00AD61F0" w:rsidRPr="000C560F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продуктовом магазине. Имя существител</w:t>
            </w:r>
            <w:r w:rsidR="005230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ьные в </w:t>
            </w:r>
            <w:r w:rsidR="005230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направительном падеже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381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зучение рассказа “В трамвае”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существительные в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</w:t>
            </w:r>
            <w:r w:rsidR="005230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инительном падеже /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33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662" w:type="dxa"/>
          </w:tcPr>
          <w:p w:rsidR="00AD61F0" w:rsidRPr="000C560F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улица. Форма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исходного падежа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523085">
        <w:trPr>
          <w:trHeight w:val="27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62" w:type="dxa"/>
          </w:tcPr>
          <w:p w:rsidR="00AD61F0" w:rsidRPr="00A46F1F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584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662" w:type="dxa"/>
          </w:tcPr>
          <w:p w:rsidR="00AD61F0" w:rsidRPr="00033480" w:rsidRDefault="00E20C4D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2</w:t>
            </w:r>
            <w:r w:rsidR="00AD61F0"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МИР МОЕГО "Я" С </w:t>
            </w:r>
            <w:proofErr w:type="spellStart"/>
            <w:r w:rsidR="00AD61F0"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</w:t>
            </w:r>
            <w:r w:rsidR="00AD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здником</w:t>
            </w:r>
            <w:proofErr w:type="gramStart"/>
            <w:r w:rsidR="00AD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!Г</w:t>
            </w:r>
            <w:proofErr w:type="spellEnd"/>
            <w:proofErr w:type="gramEnd"/>
            <w:r w:rsidR="00AD6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Тукай. Родной язык.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val="100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 Кто? Кого? Кому? </w:t>
            </w: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523085">
        <w:trPr>
          <w:trHeight w:val="21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Г.Тукай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“Наша семья” Порядковые числительные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126" w:type="dxa"/>
          </w:tcPr>
          <w:p w:rsidR="00AD61F0" w:rsidRPr="00523085" w:rsidRDefault="00AD61F0" w:rsidP="00523085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</w:tc>
      </w:tr>
      <w:tr w:rsidR="00AD61F0" w:rsidRPr="00033480" w:rsidTr="00033480">
        <w:trPr>
          <w:trHeight w:val="286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62" w:type="dxa"/>
          </w:tcPr>
          <w:p w:rsidR="00AD61F0" w:rsidRPr="00033480" w:rsidRDefault="00AD61F0" w:rsidP="00A46F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семья. Словооб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разовательный аффикс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/-че 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321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Мой режим дня. Конструкция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люблю 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му.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179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Сколько времени?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М.Джалиль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“Часы”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126" w:type="dxa"/>
          </w:tcPr>
          <w:p w:rsidR="00AD61F0" w:rsidRPr="00523085" w:rsidRDefault="00AD61F0" w:rsidP="00523085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</w:tc>
      </w:tr>
      <w:tr w:rsidR="00AD61F0" w:rsidRPr="00033480" w:rsidTr="00523085">
        <w:trPr>
          <w:trHeight w:val="196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62" w:type="dxa"/>
          </w:tcPr>
          <w:p w:rsidR="00AD61F0" w:rsidRPr="00523085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proofErr w:type="gram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 режим дня.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202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помогаем родителям Конструкция  “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Помоги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пожалуйста”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val="194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662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“Почему?”  и ответная форма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16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зучение текста “Умный мальчик”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126" w:type="dxa"/>
          </w:tcPr>
          <w:p w:rsidR="00AD61F0" w:rsidRPr="00523085" w:rsidRDefault="00AD61F0" w:rsidP="00523085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</w:tc>
      </w:tr>
      <w:tr w:rsidR="00AD61F0" w:rsidRPr="00033480" w:rsidTr="00033480">
        <w:trPr>
          <w:trHeight w:val="274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Спряжения аффикса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принадлежно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 по падежам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35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662" w:type="dxa"/>
          </w:tcPr>
          <w:p w:rsidR="00AD61F0" w:rsidRPr="002D45CA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D4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Ахтама</w:t>
            </w:r>
            <w:proofErr w:type="spellEnd"/>
            <w:r w:rsidRPr="002D4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“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</w:t>
            </w:r>
            <w:proofErr w:type="spellEnd"/>
            <w:r w:rsidRPr="002D4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2D4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ə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хм</w:t>
            </w:r>
            <w:r w:rsidRPr="002D4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ə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</w:t>
            </w:r>
          </w:p>
        </w:tc>
        <w:tc>
          <w:tcPr>
            <w:tcW w:w="850" w:type="dxa"/>
          </w:tcPr>
          <w:p w:rsidR="00AD61F0" w:rsidRPr="002D45C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2D45C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2D45C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2D45C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126" w:type="dxa"/>
          </w:tcPr>
          <w:p w:rsidR="00AD61F0" w:rsidRPr="00523085" w:rsidRDefault="00AD61F0" w:rsidP="00523085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</w:tc>
      </w:tr>
      <w:tr w:rsidR="00AD61F0" w:rsidRPr="00033480" w:rsidTr="00033480">
        <w:trPr>
          <w:trHeight w:val="16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62" w:type="dxa"/>
          </w:tcPr>
          <w:p w:rsidR="00AD61F0" w:rsidRPr="007A5DAD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Изучение текста “Мама накрывает стол”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де?Откуда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2126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16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Изучение текста 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И.Туктар</w:t>
            </w:r>
            <w:proofErr w:type="gram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а“</w:t>
            </w:r>
            <w:proofErr w:type="gram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Авыраяк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 Послеложные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перед , за, около, под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16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день рождения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16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662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работа.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Отрицательная форма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глаголов изъявительного наклонения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16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62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</w:t>
            </w:r>
          </w:p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частицы </w:t>
            </w:r>
            <w:proofErr w:type="gram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</w:t>
            </w:r>
            <w:proofErr w:type="gram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ы/-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Приглашение гостей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val="290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662" w:type="dxa"/>
          </w:tcPr>
          <w:p w:rsidR="00AD61F0" w:rsidRPr="002D45CA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Проверь себя! Повторение</w:t>
            </w:r>
            <w:r w:rsidRPr="002D45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126" w:type="dxa"/>
          </w:tcPr>
          <w:p w:rsidR="00AD61F0" w:rsidRPr="00523085" w:rsidRDefault="00AD61F0" w:rsidP="00AD61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27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662" w:type="dxa"/>
          </w:tcPr>
          <w:p w:rsidR="00AD61F0" w:rsidRPr="007A5DAD" w:rsidRDefault="00E20C4D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3</w:t>
            </w:r>
            <w:r w:rsidR="00AD61F0"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МИР МОИХ </w:t>
            </w:r>
            <w:r w:rsidR="00AD61F0"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УВЛЕЧЕНИЙ. Мое любимое занятие </w:t>
            </w:r>
            <w:r w:rsidR="00AD61F0"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Летние забавы.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AD6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291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proofErr w:type="gram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уда? Где? Откуда?/Кая?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Татарские народные игры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2.02.01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166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Начальная форма глагола.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настоящего и прошедшего времени изъявительного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направления </w:t>
            </w:r>
          </w:p>
        </w:tc>
        <w:tc>
          <w:tcPr>
            <w:tcW w:w="850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2126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20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Отрицательная форма глагола настоящего времени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изъявительного направления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  <w:tc>
          <w:tcPr>
            <w:tcW w:w="2126" w:type="dxa"/>
          </w:tcPr>
          <w:p w:rsidR="00AD61F0" w:rsidRPr="00AD61F0" w:rsidRDefault="00AD61F0" w:rsidP="00AD61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235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Спряжение  отрицательной формы глагола настоящего времени изъявительного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наклонения по лицам и числам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126" w:type="dxa"/>
          </w:tcPr>
          <w:p w:rsidR="00AD61F0" w:rsidRPr="00AD61F0" w:rsidRDefault="00AD61F0" w:rsidP="00AD61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Arial" w:eastAsia="Arial" w:hAnsi="Arial" w:cs="Arial"/>
                <w:color w:val="000000"/>
                <w:position w:val="12"/>
                <w:sz w:val="18"/>
                <w:szCs w:val="18"/>
                <w:u w:val="single"/>
              </w:rPr>
              <w:t>http://tatar.moy.su</w:t>
            </w:r>
          </w:p>
        </w:tc>
      </w:tr>
      <w:tr w:rsidR="00AD61F0" w:rsidRPr="00033480" w:rsidTr="00033480">
        <w:trPr>
          <w:trHeight w:val="13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662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Зимние месяцы. Приметы зимы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прилагательное.</w:t>
            </w:r>
          </w:p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Производные имена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прилагательные с аф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фиксами-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194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662" w:type="dxa"/>
          </w:tcPr>
          <w:p w:rsidR="00AD61F0" w:rsidRPr="007A5DAD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Зимние забавы. Вопросы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уда? Где? Откуда?/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”/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236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Отрицательная  форма прошедшего времени глагола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126" w:type="dxa"/>
          </w:tcPr>
          <w:p w:rsidR="00AD61F0" w:rsidRPr="00AD61F0" w:rsidRDefault="00AD61F0" w:rsidP="00AD61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235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учение рассказа “На каникулах”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222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Любимые игры.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клонение личных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местоимений в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направительном падеже </w:t>
            </w:r>
          </w:p>
        </w:tc>
        <w:tc>
          <w:tcPr>
            <w:tcW w:w="850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126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26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“Каждый день я...” </w:t>
            </w:r>
          </w:p>
        </w:tc>
        <w:tc>
          <w:tcPr>
            <w:tcW w:w="850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126" w:type="dxa"/>
          </w:tcPr>
          <w:p w:rsidR="00AD61F0" w:rsidRPr="007A5DAD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033480">
        <w:trPr>
          <w:trHeight w:val="166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Изучение рассказа “Друзья” Лексико-грамматический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 рассказа “Друзья”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180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662" w:type="dxa"/>
          </w:tcPr>
          <w:p w:rsidR="00AD61F0" w:rsidRPr="007A5DAD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27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личных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местоимений 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29.03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179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54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М.Джалиль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“Мой щенок”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Превосходная  и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тельная степень прилагательных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318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Акмуе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любимый котёнок”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15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"Наши питомцы"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126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523085">
        <w:trPr>
          <w:trHeight w:hRule="exact" w:val="51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662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 4. МОЯ РОДИНА. </w:t>
            </w:r>
          </w:p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Родин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Татарстан “Мы живём в Татарстане”</w:t>
            </w:r>
          </w:p>
        </w:tc>
        <w:tc>
          <w:tcPr>
            <w:tcW w:w="850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2D45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2D4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523085">
        <w:trPr>
          <w:trHeight w:hRule="exact" w:val="580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ое  и категория принадлежности. Казань - столица Татарстана</w:t>
            </w:r>
          </w:p>
        </w:tc>
        <w:tc>
          <w:tcPr>
            <w:tcW w:w="850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126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hRule="exact" w:val="55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Нераспространенные и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страненные простые предложения.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Досто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примечательности города Казани.</w:t>
            </w: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http://www.belem.ru/</w:t>
            </w:r>
          </w:p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523085">
        <w:trPr>
          <w:trHeight w:hRule="exact" w:val="565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магазине одежды.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 глагола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настоящего времени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изъявительного наклонения</w:t>
            </w:r>
          </w:p>
        </w:tc>
        <w:tc>
          <w:tcPr>
            <w:tcW w:w="850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val="55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текста “Дима”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Сравните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льная степень прилагательных </w:t>
            </w: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321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662" w:type="dxa"/>
          </w:tcPr>
          <w:p w:rsidR="00AD61F0" w:rsidRPr="007A5DAD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Послеложные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126" w:type="dxa"/>
          </w:tcPr>
          <w:p w:rsidR="00AD61F0" w:rsidRPr="00523085" w:rsidRDefault="00AD61F0" w:rsidP="00AD61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val="106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662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Татарстана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Города России.</w:t>
            </w:r>
          </w:p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Спряжение  отрицательной формы глагола настоящего времени изъявительного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наклонения по лицам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числам.</w:t>
            </w: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61F0" w:rsidRPr="004804DA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126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033480">
        <w:trPr>
          <w:trHeight w:val="119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662" w:type="dxa"/>
          </w:tcPr>
          <w:p w:rsidR="00AD61F0" w:rsidRPr="007A5DAD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 Москв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столица России.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тельные союзы потому  что, но.</w:t>
            </w:r>
          </w:p>
        </w:tc>
        <w:tc>
          <w:tcPr>
            <w:tcW w:w="850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http://www.belem.ru/</w:t>
            </w:r>
          </w:p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val="803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“Города России и Татарстана”.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Национальные праздники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татарского и русского 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народа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Праздник Сабантуй.</w:t>
            </w: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http://kitap.net.ru</w:t>
            </w:r>
          </w:p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523085">
        <w:trPr>
          <w:trHeight w:hRule="exact" w:val="282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нтрольная работа. Летний отдых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126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F0" w:rsidRPr="00033480" w:rsidTr="00523085">
        <w:trPr>
          <w:trHeight w:hRule="exact" w:val="580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662" w:type="dxa"/>
          </w:tcPr>
          <w:p w:rsidR="00AD61F0" w:rsidRPr="00033480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ошибкми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зучение текста“ Наша деревня”.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Определител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ьные местоимения </w:t>
            </w:r>
          </w:p>
        </w:tc>
        <w:tc>
          <w:tcPr>
            <w:tcW w:w="850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126" w:type="dxa"/>
          </w:tcPr>
          <w:p w:rsidR="00AD61F0" w:rsidRDefault="00AD61F0" w:rsidP="00AD61F0">
            <w:pPr>
              <w:widowControl w:val="0"/>
              <w:ind w:right="-20"/>
              <w:rPr>
                <w:rFonts w:ascii="Arial" w:eastAsia="Arial" w:hAnsi="Arial" w:cs="Arial"/>
                <w:color w:val="006AC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http://www.belem.ru/</w:t>
            </w:r>
          </w:p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61F0" w:rsidRPr="00033480" w:rsidTr="00523085">
        <w:trPr>
          <w:trHeight w:hRule="exact" w:val="1119"/>
        </w:trPr>
        <w:tc>
          <w:tcPr>
            <w:tcW w:w="534" w:type="dxa"/>
          </w:tcPr>
          <w:p w:rsidR="00AD61F0" w:rsidRPr="007A5DAD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662" w:type="dxa"/>
          </w:tcPr>
          <w:p w:rsidR="00523085" w:rsidRDefault="00AD61F0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Татарские национальные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ичные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местои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мения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направительном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падеже.</w:t>
            </w: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Татарские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народные блюда. Поздравление с праздником. </w:t>
            </w:r>
          </w:p>
          <w:p w:rsidR="00523085" w:rsidRPr="007A5DAD" w:rsidRDefault="00523085" w:rsidP="007A5D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61F0" w:rsidRPr="004804DA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2126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0334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D61F0" w:rsidRPr="00033480" w:rsidTr="00523085">
        <w:trPr>
          <w:trHeight w:hRule="exact" w:val="297"/>
        </w:trPr>
        <w:tc>
          <w:tcPr>
            <w:tcW w:w="5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ПРОГРАММЕ-68</w:t>
            </w:r>
          </w:p>
        </w:tc>
        <w:tc>
          <w:tcPr>
            <w:tcW w:w="850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3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AD61F0" w:rsidRPr="00033480" w:rsidRDefault="00AD61F0" w:rsidP="00511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1171B" w:rsidRPr="00033480" w:rsidRDefault="0051171B">
      <w:pPr>
        <w:rPr>
          <w:rFonts w:ascii="Times New Roman" w:hAnsi="Times New Roman" w:cs="Times New Roman"/>
          <w:sz w:val="24"/>
          <w:szCs w:val="24"/>
        </w:rPr>
      </w:pP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УЧЕБНО-МЕТОДИЧЕСКОЕ ОБЕСПЕЧЕНИЕ ОБРАЗОВАТЕЛЬНОГО ПРОЦЕССА </w:t>
      </w: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3480">
        <w:rPr>
          <w:rFonts w:ascii="Times New Roman" w:eastAsia="Calibri" w:hAnsi="Times New Roman" w:cs="Times New Roman"/>
          <w:sz w:val="24"/>
          <w:szCs w:val="24"/>
        </w:rPr>
        <w:t>ОБЯЗАТЕЛЬНЫЕ УЧЕБНЫЕ МАТЕРИАЛЫ ДЛЯ УЧЕНИКА</w:t>
      </w: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33480">
        <w:rPr>
          <w:rFonts w:ascii="Times New Roman" w:eastAsia="Calibri" w:hAnsi="Times New Roman" w:cs="Times New Roman"/>
          <w:sz w:val="24"/>
          <w:szCs w:val="24"/>
        </w:rPr>
        <w:t>Законченная линия учебно-методических комплектов серии «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татар теле / Занимательный татарский язык». 1-4 классы (для изучающих татарский язык на основе концепции коммуникативной технологии Е. И. 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Пассова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Авторы учебников: 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Хайдарова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Р. З., 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Галиева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Н. Г., 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Ахметзянова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Г. М., 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Гиниятуллина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Л. А.; </w:t>
      </w:r>
      <w:r w:rsidRPr="00033480">
        <w:rPr>
          <w:rFonts w:ascii="Times New Roman" w:eastAsia="Calibri" w:hAnsi="Times New Roman" w:cs="Times New Roman"/>
          <w:sz w:val="24"/>
          <w:szCs w:val="24"/>
        </w:rPr>
        <w:br/>
        <w:t>Введите свой вариант:</w:t>
      </w: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3480">
        <w:rPr>
          <w:rFonts w:ascii="Times New Roman" w:eastAsia="Calibri" w:hAnsi="Times New Roman" w:cs="Times New Roman"/>
          <w:sz w:val="24"/>
          <w:szCs w:val="24"/>
        </w:rPr>
        <w:t>МЕТОДИЧЕСКИЕ МАТЕРИАЛЫ ДЛЯ УЧИТЕЛЯ</w:t>
      </w: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3480">
        <w:rPr>
          <w:rFonts w:ascii="Times New Roman" w:eastAsia="Calibri" w:hAnsi="Times New Roman" w:cs="Times New Roman"/>
          <w:sz w:val="24"/>
          <w:szCs w:val="24"/>
        </w:rPr>
        <w:t>УМК «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татар </w:t>
      </w:r>
      <w:proofErr w:type="gramStart"/>
      <w:r w:rsidRPr="00033480">
        <w:rPr>
          <w:rFonts w:ascii="Times New Roman" w:eastAsia="Calibri" w:hAnsi="Times New Roman" w:cs="Times New Roman"/>
          <w:sz w:val="24"/>
          <w:szCs w:val="24"/>
        </w:rPr>
        <w:t>теле</w:t>
      </w:r>
      <w:proofErr w:type="gramEnd"/>
      <w:r w:rsidRPr="00033480">
        <w:rPr>
          <w:rFonts w:ascii="Times New Roman" w:eastAsia="Calibri" w:hAnsi="Times New Roman" w:cs="Times New Roman"/>
          <w:sz w:val="24"/>
          <w:szCs w:val="24"/>
        </w:rPr>
        <w:t>» / Электронные учебники серии «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татар теле» // URL: http://tatarschool.ru/tatar-tele;</w:t>
      </w: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3480">
        <w:rPr>
          <w:rFonts w:ascii="Times New Roman" w:eastAsia="Calibri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033480" w:rsidRPr="00033480" w:rsidRDefault="00033480" w:rsidP="000334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33480">
        <w:rPr>
          <w:rFonts w:ascii="Times New Roman" w:eastAsia="Calibri" w:hAnsi="Times New Roman" w:cs="Times New Roman"/>
          <w:sz w:val="24"/>
          <w:szCs w:val="24"/>
        </w:rPr>
        <w:t>УМК «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татар теле» / Электронные учебники серии «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татар теле» // URL: http://tatarschool.ru/tatar-tele; </w:t>
      </w:r>
      <w:r w:rsidRPr="00033480">
        <w:rPr>
          <w:rFonts w:ascii="Times New Roman" w:eastAsia="Calibri" w:hAnsi="Times New Roman" w:cs="Times New Roman"/>
          <w:sz w:val="24"/>
          <w:szCs w:val="24"/>
        </w:rPr>
        <w:br/>
        <w:t>Мультимедийные приложения к учебникам татарского языка «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Күңелле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татар теле» // URL: http://tatarschool.ru/media; </w:t>
      </w:r>
      <w:r w:rsidRPr="00033480">
        <w:rPr>
          <w:rFonts w:ascii="Times New Roman" w:eastAsia="Calibri" w:hAnsi="Times New Roman" w:cs="Times New Roman"/>
          <w:sz w:val="24"/>
          <w:szCs w:val="24"/>
        </w:rPr>
        <w:br/>
        <w:t>УМК «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Сəлам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» // URL: http://selam.tatar/; </w:t>
      </w:r>
      <w:r w:rsidRPr="00033480">
        <w:rPr>
          <w:rFonts w:ascii="Times New Roman" w:eastAsia="Calibri" w:hAnsi="Times New Roman" w:cs="Times New Roman"/>
          <w:sz w:val="24"/>
          <w:szCs w:val="24"/>
        </w:rPr>
        <w:br/>
        <w:t xml:space="preserve">Учим татарский с Ак </w:t>
      </w:r>
      <w:proofErr w:type="spellStart"/>
      <w:r w:rsidRPr="00033480">
        <w:rPr>
          <w:rFonts w:ascii="Times New Roman" w:eastAsia="Calibri" w:hAnsi="Times New Roman" w:cs="Times New Roman"/>
          <w:sz w:val="24"/>
          <w:szCs w:val="24"/>
        </w:rPr>
        <w:t>бүре</w:t>
      </w:r>
      <w:proofErr w:type="spell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// URL: http://tatarmultfilm.ru/cartoons/animacionnyi-serial-ak-bure;</w:t>
      </w:r>
      <w:proofErr w:type="gramEnd"/>
      <w:r w:rsidRPr="00033480">
        <w:rPr>
          <w:rFonts w:ascii="Times New Roman" w:eastAsia="Calibri" w:hAnsi="Times New Roman" w:cs="Times New Roman"/>
          <w:sz w:val="24"/>
          <w:szCs w:val="24"/>
        </w:rPr>
        <w:t xml:space="preserve"> Центр татарской литературы // URL: https://tatkniga.ru/; </w:t>
      </w:r>
      <w:r w:rsidRPr="00033480">
        <w:rPr>
          <w:rFonts w:ascii="Times New Roman" w:eastAsia="Calibri" w:hAnsi="Times New Roman" w:cs="Times New Roman"/>
          <w:sz w:val="24"/>
          <w:szCs w:val="24"/>
        </w:rPr>
        <w:br/>
        <w:t xml:space="preserve">Электронный русско-татарский словарь // URL: http://ganiev.org/; </w:t>
      </w:r>
      <w:r w:rsidRPr="00033480">
        <w:rPr>
          <w:rFonts w:ascii="Times New Roman" w:eastAsia="Calibri" w:hAnsi="Times New Roman" w:cs="Times New Roman"/>
          <w:sz w:val="24"/>
          <w:szCs w:val="24"/>
        </w:rPr>
        <w:br/>
        <w:t>Введите свой вариант:</w:t>
      </w:r>
    </w:p>
    <w:p w:rsidR="00033480" w:rsidRPr="00033480" w:rsidRDefault="00033480">
      <w:pPr>
        <w:rPr>
          <w:rFonts w:ascii="Times New Roman" w:hAnsi="Times New Roman" w:cs="Times New Roman"/>
          <w:sz w:val="24"/>
          <w:szCs w:val="24"/>
        </w:rPr>
      </w:pPr>
    </w:p>
    <w:sectPr w:rsidR="00033480" w:rsidRPr="00033480" w:rsidSect="0051171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00000000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E925A7B"/>
    <w:multiLevelType w:val="hybridMultilevel"/>
    <w:tmpl w:val="F76691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F8"/>
    <w:rsid w:val="00033480"/>
    <w:rsid w:val="000C560F"/>
    <w:rsid w:val="00162987"/>
    <w:rsid w:val="001C6EF8"/>
    <w:rsid w:val="00274252"/>
    <w:rsid w:val="002D45CA"/>
    <w:rsid w:val="00323A20"/>
    <w:rsid w:val="003E147C"/>
    <w:rsid w:val="004804DA"/>
    <w:rsid w:val="0051171B"/>
    <w:rsid w:val="00523085"/>
    <w:rsid w:val="00611973"/>
    <w:rsid w:val="006F40EC"/>
    <w:rsid w:val="007A5DAD"/>
    <w:rsid w:val="009A2A22"/>
    <w:rsid w:val="00A46F1F"/>
    <w:rsid w:val="00AD61F0"/>
    <w:rsid w:val="00BE08A4"/>
    <w:rsid w:val="00C27CAD"/>
    <w:rsid w:val="00E2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10"/>
    <w:uiPriority w:val="9"/>
    <w:qFormat/>
    <w:rsid w:val="005117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1171B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1171B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1171B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1171B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1F4D78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1171B"/>
    <w:pPr>
      <w:keepNext/>
      <w:keepLines/>
      <w:spacing w:before="200" w:after="0"/>
      <w:outlineLvl w:val="5"/>
    </w:pPr>
    <w:rPr>
      <w:rFonts w:ascii="Calibri Light" w:eastAsia="Times New Roman" w:hAnsi="Calibri Light" w:cs="Times New Roman"/>
      <w:i/>
      <w:iCs/>
      <w:color w:val="1F4D78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1171B"/>
    <w:pPr>
      <w:keepNext/>
      <w:keepLines/>
      <w:spacing w:before="200" w:after="0"/>
      <w:outlineLvl w:val="6"/>
    </w:pPr>
    <w:rPr>
      <w:rFonts w:ascii="Calibri Light" w:eastAsia="Times New Roman" w:hAnsi="Calibri Light" w:cs="Times New Roman"/>
      <w:i/>
      <w:iCs/>
      <w:color w:val="40404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1171B"/>
    <w:pPr>
      <w:keepNext/>
      <w:keepLines/>
      <w:spacing w:before="200" w:after="0"/>
      <w:outlineLvl w:val="7"/>
    </w:pPr>
    <w:rPr>
      <w:rFonts w:ascii="Calibri Light" w:eastAsia="Times New Roman" w:hAnsi="Calibri Light" w:cs="Times New Roman"/>
      <w:color w:val="5B9BD5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1171B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1">
    <w:name w:val="Заголовок 11"/>
    <w:basedOn w:val="a0"/>
    <w:next w:val="a0"/>
    <w:link w:val="12"/>
    <w:uiPriority w:val="9"/>
    <w:qFormat/>
    <w:rsid w:val="0051171B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1">
    <w:name w:val="Заголовок 21"/>
    <w:basedOn w:val="a0"/>
    <w:next w:val="a0"/>
    <w:uiPriority w:val="9"/>
    <w:unhideWhenUsed/>
    <w:qFormat/>
    <w:rsid w:val="0051171B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1">
    <w:name w:val="Заголовок 31"/>
    <w:basedOn w:val="a0"/>
    <w:next w:val="a0"/>
    <w:uiPriority w:val="9"/>
    <w:unhideWhenUsed/>
    <w:qFormat/>
    <w:rsid w:val="0051171B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1F4D78"/>
      <w:lang w:val="en-US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5"/>
    </w:pPr>
    <w:rPr>
      <w:rFonts w:ascii="Calibri Light" w:eastAsia="Times New Roman" w:hAnsi="Calibri Light" w:cs="Times New Roman"/>
      <w:i/>
      <w:iCs/>
      <w:color w:val="1F4D78"/>
      <w:lang w:val="en-US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6"/>
    </w:pPr>
    <w:rPr>
      <w:rFonts w:ascii="Calibri Light" w:eastAsia="Times New Roman" w:hAnsi="Calibri Light" w:cs="Times New Roman"/>
      <w:i/>
      <w:iCs/>
      <w:color w:val="404040"/>
      <w:lang w:val="en-US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7"/>
    </w:pPr>
    <w:rPr>
      <w:rFonts w:ascii="Calibri Light" w:eastAsia="Times New Roman" w:hAnsi="Calibri Light" w:cs="Times New Roman"/>
      <w:color w:val="5B9BD5"/>
      <w:sz w:val="20"/>
      <w:szCs w:val="20"/>
      <w:lang w:val="en-US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51171B"/>
  </w:style>
  <w:style w:type="character" w:customStyle="1" w:styleId="a4">
    <w:name w:val="Без интервала Знак"/>
    <w:link w:val="a5"/>
    <w:locked/>
    <w:rsid w:val="0051171B"/>
    <w:rPr>
      <w:rFonts w:ascii="Calibri" w:hAnsi="Calibri" w:cs="Calibri"/>
      <w:lang w:eastAsia="ru-RU"/>
    </w:rPr>
  </w:style>
  <w:style w:type="paragraph" w:styleId="a5">
    <w:name w:val="No Spacing"/>
    <w:link w:val="a4"/>
    <w:qFormat/>
    <w:rsid w:val="0051171B"/>
    <w:pPr>
      <w:spacing w:after="0" w:line="240" w:lineRule="auto"/>
    </w:pPr>
    <w:rPr>
      <w:rFonts w:ascii="Calibri" w:hAnsi="Calibri" w:cs="Calibri"/>
      <w:lang w:eastAsia="ru-RU"/>
    </w:rPr>
  </w:style>
  <w:style w:type="character" w:customStyle="1" w:styleId="a6">
    <w:name w:val="Текст выноски Знак"/>
    <w:basedOn w:val="a1"/>
    <w:link w:val="a7"/>
    <w:uiPriority w:val="99"/>
    <w:semiHidden/>
    <w:rsid w:val="0051171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alloon Text"/>
    <w:basedOn w:val="a0"/>
    <w:link w:val="a6"/>
    <w:uiPriority w:val="99"/>
    <w:semiHidden/>
    <w:unhideWhenUsed/>
    <w:rsid w:val="0051171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basedOn w:val="a1"/>
    <w:uiPriority w:val="99"/>
    <w:semiHidden/>
    <w:rsid w:val="0051171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1"/>
    <w:link w:val="a9"/>
    <w:uiPriority w:val="99"/>
    <w:rsid w:val="005117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8"/>
    <w:uiPriority w:val="99"/>
    <w:unhideWhenUsed/>
    <w:rsid w:val="005117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basedOn w:val="a1"/>
    <w:uiPriority w:val="99"/>
    <w:semiHidden/>
    <w:rsid w:val="0051171B"/>
  </w:style>
  <w:style w:type="character" w:customStyle="1" w:styleId="aa">
    <w:name w:val="Нижний колонтитул Знак"/>
    <w:basedOn w:val="a1"/>
    <w:link w:val="ab"/>
    <w:uiPriority w:val="99"/>
    <w:rsid w:val="005117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a"/>
    <w:uiPriority w:val="99"/>
    <w:unhideWhenUsed/>
    <w:rsid w:val="005117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basedOn w:val="a1"/>
    <w:uiPriority w:val="99"/>
    <w:semiHidden/>
    <w:rsid w:val="0051171B"/>
  </w:style>
  <w:style w:type="character" w:customStyle="1" w:styleId="FontStyle159">
    <w:name w:val="Font Style159"/>
    <w:basedOn w:val="a1"/>
    <w:rsid w:val="0051171B"/>
    <w:rPr>
      <w:rFonts w:ascii="Times New Roman" w:hAnsi="Times New Roman" w:cs="Times New Roman" w:hint="default"/>
      <w:sz w:val="20"/>
      <w:szCs w:val="20"/>
    </w:rPr>
  </w:style>
  <w:style w:type="character" w:customStyle="1" w:styleId="12">
    <w:name w:val="Заголовок 1 Знак"/>
    <w:basedOn w:val="a1"/>
    <w:link w:val="111"/>
    <w:uiPriority w:val="9"/>
    <w:rsid w:val="0051171B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51171B"/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51171B"/>
    <w:rPr>
      <w:rFonts w:ascii="Calibri Light" w:eastAsia="Times New Roman" w:hAnsi="Calibri Light" w:cs="Times New Roman"/>
      <w:b/>
      <w:bCs/>
      <w:color w:val="5B9BD5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51171B"/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51171B"/>
    <w:rPr>
      <w:rFonts w:ascii="Calibri Light" w:eastAsia="Times New Roman" w:hAnsi="Calibri Light" w:cs="Times New Roman"/>
      <w:color w:val="1F4D78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51171B"/>
    <w:rPr>
      <w:rFonts w:ascii="Calibri Light" w:eastAsia="Times New Roman" w:hAnsi="Calibri Light" w:cs="Times New Roman"/>
      <w:i/>
      <w:iCs/>
      <w:color w:val="1F4D78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51171B"/>
    <w:rPr>
      <w:rFonts w:ascii="Calibri Light" w:eastAsia="Times New Roman" w:hAnsi="Calibri Light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51171B"/>
    <w:rPr>
      <w:rFonts w:ascii="Calibri Light" w:eastAsia="Times New Roman" w:hAnsi="Calibri Light" w:cs="Times New Roman"/>
      <w:color w:val="5B9BD5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51171B"/>
    <w:rPr>
      <w:rFonts w:ascii="Calibri Light" w:eastAsia="Times New Roman" w:hAnsi="Calibri Light" w:cs="Times New Roman"/>
      <w:i/>
      <w:iCs/>
      <w:color w:val="404040"/>
      <w:sz w:val="20"/>
      <w:szCs w:val="20"/>
      <w:lang w:val="en-US"/>
    </w:rPr>
  </w:style>
  <w:style w:type="paragraph" w:customStyle="1" w:styleId="17">
    <w:name w:val="Название1"/>
    <w:basedOn w:val="a0"/>
    <w:next w:val="a0"/>
    <w:uiPriority w:val="10"/>
    <w:qFormat/>
    <w:rsid w:val="0051171B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1"/>
    <w:link w:val="ad"/>
    <w:uiPriority w:val="10"/>
    <w:rsid w:val="0051171B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8">
    <w:name w:val="Подзаголовок1"/>
    <w:basedOn w:val="a0"/>
    <w:next w:val="a0"/>
    <w:uiPriority w:val="11"/>
    <w:qFormat/>
    <w:rsid w:val="0051171B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1"/>
    <w:link w:val="af"/>
    <w:uiPriority w:val="11"/>
    <w:rsid w:val="0051171B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paragraph" w:customStyle="1" w:styleId="19">
    <w:name w:val="Абзац списка1"/>
    <w:basedOn w:val="a0"/>
    <w:next w:val="af0"/>
    <w:uiPriority w:val="34"/>
    <w:qFormat/>
    <w:rsid w:val="0051171B"/>
    <w:pPr>
      <w:ind w:left="720"/>
      <w:contextualSpacing/>
    </w:pPr>
    <w:rPr>
      <w:rFonts w:eastAsia="Times New Roman"/>
      <w:lang w:val="en-US"/>
    </w:rPr>
  </w:style>
  <w:style w:type="paragraph" w:customStyle="1" w:styleId="1a">
    <w:name w:val="Основной текст1"/>
    <w:basedOn w:val="a0"/>
    <w:next w:val="af1"/>
    <w:link w:val="af2"/>
    <w:uiPriority w:val="99"/>
    <w:unhideWhenUsed/>
    <w:rsid w:val="0051171B"/>
    <w:pPr>
      <w:spacing w:after="120"/>
    </w:pPr>
    <w:rPr>
      <w:rFonts w:eastAsia="Times New Roman"/>
      <w:lang w:val="en-US"/>
    </w:rPr>
  </w:style>
  <w:style w:type="character" w:customStyle="1" w:styleId="af2">
    <w:name w:val="Основной текст Знак"/>
    <w:basedOn w:val="a1"/>
    <w:link w:val="1a"/>
    <w:uiPriority w:val="99"/>
    <w:rsid w:val="0051171B"/>
    <w:rPr>
      <w:rFonts w:eastAsia="Times New Roman"/>
      <w:lang w:val="en-US"/>
    </w:rPr>
  </w:style>
  <w:style w:type="paragraph" w:customStyle="1" w:styleId="212">
    <w:name w:val="Основной текст 21"/>
    <w:basedOn w:val="a0"/>
    <w:next w:val="22"/>
    <w:link w:val="23"/>
    <w:uiPriority w:val="99"/>
    <w:unhideWhenUsed/>
    <w:rsid w:val="0051171B"/>
    <w:pPr>
      <w:spacing w:after="120" w:line="480" w:lineRule="auto"/>
    </w:pPr>
    <w:rPr>
      <w:rFonts w:eastAsia="Times New Roman"/>
      <w:lang w:val="en-US"/>
    </w:rPr>
  </w:style>
  <w:style w:type="character" w:customStyle="1" w:styleId="23">
    <w:name w:val="Основной текст 2 Знак"/>
    <w:basedOn w:val="a1"/>
    <w:link w:val="212"/>
    <w:uiPriority w:val="99"/>
    <w:rsid w:val="0051171B"/>
    <w:rPr>
      <w:rFonts w:eastAsia="Times New Roman"/>
      <w:lang w:val="en-US"/>
    </w:rPr>
  </w:style>
  <w:style w:type="paragraph" w:customStyle="1" w:styleId="312">
    <w:name w:val="Основной текст 31"/>
    <w:basedOn w:val="a0"/>
    <w:next w:val="32"/>
    <w:link w:val="33"/>
    <w:uiPriority w:val="99"/>
    <w:unhideWhenUsed/>
    <w:rsid w:val="0051171B"/>
    <w:pPr>
      <w:spacing w:after="120"/>
    </w:pPr>
    <w:rPr>
      <w:rFonts w:eastAsia="Times New Roman"/>
      <w:sz w:val="16"/>
      <w:szCs w:val="16"/>
      <w:lang w:val="en-US"/>
    </w:rPr>
  </w:style>
  <w:style w:type="character" w:customStyle="1" w:styleId="33">
    <w:name w:val="Основной текст 3 Знак"/>
    <w:basedOn w:val="a1"/>
    <w:link w:val="312"/>
    <w:uiPriority w:val="99"/>
    <w:rsid w:val="0051171B"/>
    <w:rPr>
      <w:rFonts w:eastAsia="Times New Roman"/>
      <w:sz w:val="16"/>
      <w:szCs w:val="16"/>
      <w:lang w:val="en-US"/>
    </w:rPr>
  </w:style>
  <w:style w:type="paragraph" w:customStyle="1" w:styleId="1b">
    <w:name w:val="Список1"/>
    <w:basedOn w:val="a0"/>
    <w:next w:val="af3"/>
    <w:uiPriority w:val="99"/>
    <w:unhideWhenUsed/>
    <w:rsid w:val="0051171B"/>
    <w:pPr>
      <w:ind w:left="360" w:hanging="360"/>
      <w:contextualSpacing/>
    </w:pPr>
    <w:rPr>
      <w:rFonts w:eastAsia="Times New Roman"/>
      <w:lang w:val="en-US"/>
    </w:rPr>
  </w:style>
  <w:style w:type="paragraph" w:customStyle="1" w:styleId="213">
    <w:name w:val="Список 21"/>
    <w:basedOn w:val="a0"/>
    <w:next w:val="24"/>
    <w:uiPriority w:val="99"/>
    <w:unhideWhenUsed/>
    <w:rsid w:val="0051171B"/>
    <w:pPr>
      <w:ind w:left="720" w:hanging="360"/>
      <w:contextualSpacing/>
    </w:pPr>
    <w:rPr>
      <w:rFonts w:eastAsia="Times New Roman"/>
      <w:lang w:val="en-US"/>
    </w:rPr>
  </w:style>
  <w:style w:type="paragraph" w:customStyle="1" w:styleId="313">
    <w:name w:val="Список 31"/>
    <w:basedOn w:val="a0"/>
    <w:next w:val="34"/>
    <w:uiPriority w:val="99"/>
    <w:unhideWhenUsed/>
    <w:rsid w:val="0051171B"/>
    <w:pPr>
      <w:ind w:left="1080" w:hanging="360"/>
      <w:contextualSpacing/>
    </w:pPr>
    <w:rPr>
      <w:rFonts w:eastAsia="Times New Roman"/>
      <w:lang w:val="en-US"/>
    </w:rPr>
  </w:style>
  <w:style w:type="paragraph" w:customStyle="1" w:styleId="10">
    <w:name w:val="Маркированный список1"/>
    <w:basedOn w:val="a0"/>
    <w:next w:val="af4"/>
    <w:uiPriority w:val="99"/>
    <w:unhideWhenUsed/>
    <w:rsid w:val="0051171B"/>
    <w:pPr>
      <w:numPr>
        <w:numId w:val="1"/>
      </w:numPr>
      <w:contextualSpacing/>
    </w:pPr>
    <w:rPr>
      <w:rFonts w:eastAsia="Times New Roman"/>
      <w:lang w:val="en-US"/>
    </w:rPr>
  </w:style>
  <w:style w:type="paragraph" w:customStyle="1" w:styleId="210">
    <w:name w:val="Маркированный список 21"/>
    <w:basedOn w:val="a0"/>
    <w:next w:val="25"/>
    <w:uiPriority w:val="99"/>
    <w:unhideWhenUsed/>
    <w:rsid w:val="0051171B"/>
    <w:pPr>
      <w:numPr>
        <w:numId w:val="2"/>
      </w:numPr>
      <w:contextualSpacing/>
    </w:pPr>
    <w:rPr>
      <w:rFonts w:eastAsia="Times New Roman"/>
      <w:lang w:val="en-US"/>
    </w:rPr>
  </w:style>
  <w:style w:type="paragraph" w:customStyle="1" w:styleId="310">
    <w:name w:val="Маркированный список 31"/>
    <w:basedOn w:val="a0"/>
    <w:next w:val="35"/>
    <w:uiPriority w:val="99"/>
    <w:unhideWhenUsed/>
    <w:rsid w:val="0051171B"/>
    <w:pPr>
      <w:numPr>
        <w:numId w:val="3"/>
      </w:numPr>
      <w:contextualSpacing/>
    </w:pPr>
    <w:rPr>
      <w:rFonts w:eastAsia="Times New Roman"/>
      <w:lang w:val="en-US"/>
    </w:rPr>
  </w:style>
  <w:style w:type="paragraph" w:customStyle="1" w:styleId="1">
    <w:name w:val="Нумерованный список1"/>
    <w:basedOn w:val="a0"/>
    <w:next w:val="a"/>
    <w:uiPriority w:val="99"/>
    <w:unhideWhenUsed/>
    <w:rsid w:val="0051171B"/>
    <w:pPr>
      <w:numPr>
        <w:numId w:val="5"/>
      </w:numPr>
      <w:contextualSpacing/>
    </w:pPr>
    <w:rPr>
      <w:rFonts w:eastAsia="Times New Roman"/>
      <w:lang w:val="en-US"/>
    </w:rPr>
  </w:style>
  <w:style w:type="paragraph" w:customStyle="1" w:styleId="21">
    <w:name w:val="Нумерованный список 21"/>
    <w:basedOn w:val="a0"/>
    <w:next w:val="26"/>
    <w:uiPriority w:val="99"/>
    <w:unhideWhenUsed/>
    <w:rsid w:val="0051171B"/>
    <w:pPr>
      <w:numPr>
        <w:numId w:val="6"/>
      </w:numPr>
      <w:contextualSpacing/>
    </w:pPr>
    <w:rPr>
      <w:rFonts w:eastAsia="Times New Roman"/>
      <w:lang w:val="en-US"/>
    </w:rPr>
  </w:style>
  <w:style w:type="paragraph" w:customStyle="1" w:styleId="31">
    <w:name w:val="Нумерованный список 31"/>
    <w:basedOn w:val="a0"/>
    <w:next w:val="36"/>
    <w:uiPriority w:val="99"/>
    <w:unhideWhenUsed/>
    <w:rsid w:val="0051171B"/>
    <w:pPr>
      <w:numPr>
        <w:numId w:val="7"/>
      </w:numPr>
      <w:contextualSpacing/>
    </w:pPr>
    <w:rPr>
      <w:rFonts w:eastAsia="Times New Roman"/>
      <w:lang w:val="en-US"/>
    </w:rPr>
  </w:style>
  <w:style w:type="paragraph" w:customStyle="1" w:styleId="1c">
    <w:name w:val="Продолжение списка1"/>
    <w:basedOn w:val="a0"/>
    <w:next w:val="af5"/>
    <w:uiPriority w:val="99"/>
    <w:unhideWhenUsed/>
    <w:rsid w:val="0051171B"/>
    <w:pPr>
      <w:spacing w:after="120"/>
      <w:ind w:left="360"/>
      <w:contextualSpacing/>
    </w:pPr>
    <w:rPr>
      <w:rFonts w:eastAsia="Times New Roman"/>
      <w:lang w:val="en-US"/>
    </w:rPr>
  </w:style>
  <w:style w:type="paragraph" w:customStyle="1" w:styleId="214">
    <w:name w:val="Продолжение списка 21"/>
    <w:basedOn w:val="a0"/>
    <w:next w:val="27"/>
    <w:uiPriority w:val="99"/>
    <w:unhideWhenUsed/>
    <w:rsid w:val="0051171B"/>
    <w:pPr>
      <w:spacing w:after="120"/>
      <w:ind w:left="720"/>
      <w:contextualSpacing/>
    </w:pPr>
    <w:rPr>
      <w:rFonts w:eastAsia="Times New Roman"/>
      <w:lang w:val="en-US"/>
    </w:rPr>
  </w:style>
  <w:style w:type="paragraph" w:customStyle="1" w:styleId="314">
    <w:name w:val="Продолжение списка 31"/>
    <w:basedOn w:val="a0"/>
    <w:next w:val="37"/>
    <w:uiPriority w:val="99"/>
    <w:unhideWhenUsed/>
    <w:rsid w:val="0051171B"/>
    <w:pPr>
      <w:spacing w:after="120"/>
      <w:ind w:left="1080"/>
      <w:contextualSpacing/>
    </w:pPr>
    <w:rPr>
      <w:rFonts w:eastAsia="Times New Roman"/>
      <w:lang w:val="en-US"/>
    </w:rPr>
  </w:style>
  <w:style w:type="paragraph" w:customStyle="1" w:styleId="1d">
    <w:name w:val="Текст макроса1"/>
    <w:next w:val="af6"/>
    <w:link w:val="af7"/>
    <w:uiPriority w:val="99"/>
    <w:unhideWhenUsed/>
    <w:rsid w:val="0051171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Times New Roman" w:hAnsi="Courier"/>
      <w:sz w:val="20"/>
      <w:szCs w:val="20"/>
      <w:lang w:val="en-US"/>
    </w:rPr>
  </w:style>
  <w:style w:type="character" w:customStyle="1" w:styleId="af7">
    <w:name w:val="Текст макроса Знак"/>
    <w:basedOn w:val="a1"/>
    <w:link w:val="1d"/>
    <w:uiPriority w:val="99"/>
    <w:rsid w:val="0051171B"/>
    <w:rPr>
      <w:rFonts w:ascii="Courier" w:eastAsia="Times New Roman" w:hAnsi="Courier"/>
      <w:sz w:val="20"/>
      <w:szCs w:val="20"/>
      <w:lang w:val="en-US"/>
    </w:rPr>
  </w:style>
  <w:style w:type="paragraph" w:customStyle="1" w:styleId="215">
    <w:name w:val="Цитата 21"/>
    <w:basedOn w:val="a0"/>
    <w:next w:val="a0"/>
    <w:uiPriority w:val="29"/>
    <w:qFormat/>
    <w:rsid w:val="0051171B"/>
    <w:rPr>
      <w:rFonts w:eastAsia="Times New Roman"/>
      <w:i/>
      <w:iCs/>
      <w:color w:val="000000"/>
      <w:lang w:val="en-US"/>
    </w:rPr>
  </w:style>
  <w:style w:type="character" w:customStyle="1" w:styleId="28">
    <w:name w:val="Цитата 2 Знак"/>
    <w:basedOn w:val="a1"/>
    <w:link w:val="29"/>
    <w:uiPriority w:val="29"/>
    <w:rsid w:val="0051171B"/>
    <w:rPr>
      <w:rFonts w:eastAsia="Times New Roman"/>
      <w:i/>
      <w:iCs/>
      <w:color w:val="000000"/>
      <w:lang w:val="en-US"/>
    </w:rPr>
  </w:style>
  <w:style w:type="paragraph" w:customStyle="1" w:styleId="1e">
    <w:name w:val="Название объекта1"/>
    <w:basedOn w:val="a0"/>
    <w:next w:val="a0"/>
    <w:uiPriority w:val="35"/>
    <w:semiHidden/>
    <w:unhideWhenUsed/>
    <w:qFormat/>
    <w:rsid w:val="0051171B"/>
    <w:pPr>
      <w:spacing w:line="240" w:lineRule="auto"/>
    </w:pPr>
    <w:rPr>
      <w:rFonts w:eastAsia="Times New Roman"/>
      <w:b/>
      <w:bCs/>
      <w:color w:val="5B9BD5"/>
      <w:sz w:val="18"/>
      <w:szCs w:val="18"/>
      <w:lang w:val="en-US"/>
    </w:rPr>
  </w:style>
  <w:style w:type="character" w:styleId="af8">
    <w:name w:val="Strong"/>
    <w:basedOn w:val="a1"/>
    <w:uiPriority w:val="22"/>
    <w:qFormat/>
    <w:rsid w:val="0051171B"/>
    <w:rPr>
      <w:b/>
      <w:bCs/>
    </w:rPr>
  </w:style>
  <w:style w:type="character" w:styleId="af9">
    <w:name w:val="Emphasis"/>
    <w:basedOn w:val="a1"/>
    <w:uiPriority w:val="20"/>
    <w:qFormat/>
    <w:rsid w:val="0051171B"/>
    <w:rPr>
      <w:i/>
      <w:iCs/>
    </w:rPr>
  </w:style>
  <w:style w:type="paragraph" w:customStyle="1" w:styleId="1f">
    <w:name w:val="Выделенная цитата1"/>
    <w:basedOn w:val="a0"/>
    <w:next w:val="a0"/>
    <w:uiPriority w:val="30"/>
    <w:qFormat/>
    <w:rsid w:val="0051171B"/>
    <w:pPr>
      <w:pBdr>
        <w:bottom w:val="single" w:sz="4" w:space="4" w:color="5B9BD5"/>
      </w:pBdr>
      <w:spacing w:before="200" w:after="280"/>
      <w:ind w:left="936" w:right="936"/>
    </w:pPr>
    <w:rPr>
      <w:rFonts w:eastAsia="Times New Roman"/>
      <w:b/>
      <w:bCs/>
      <w:i/>
      <w:iCs/>
      <w:color w:val="5B9BD5"/>
      <w:lang w:val="en-US"/>
    </w:rPr>
  </w:style>
  <w:style w:type="character" w:customStyle="1" w:styleId="afa">
    <w:name w:val="Выделенная цитата Знак"/>
    <w:basedOn w:val="a1"/>
    <w:link w:val="afb"/>
    <w:uiPriority w:val="30"/>
    <w:rsid w:val="0051171B"/>
    <w:rPr>
      <w:rFonts w:eastAsia="Times New Roman"/>
      <w:b/>
      <w:bCs/>
      <w:i/>
      <w:iCs/>
      <w:color w:val="5B9BD5"/>
      <w:lang w:val="en-US"/>
    </w:rPr>
  </w:style>
  <w:style w:type="character" w:customStyle="1" w:styleId="1f0">
    <w:name w:val="Слабое выделение1"/>
    <w:basedOn w:val="a1"/>
    <w:uiPriority w:val="19"/>
    <w:qFormat/>
    <w:rsid w:val="0051171B"/>
    <w:rPr>
      <w:i/>
      <w:iCs/>
      <w:color w:val="808080"/>
    </w:rPr>
  </w:style>
  <w:style w:type="character" w:customStyle="1" w:styleId="1f1">
    <w:name w:val="Сильное выделение1"/>
    <w:basedOn w:val="a1"/>
    <w:uiPriority w:val="21"/>
    <w:qFormat/>
    <w:rsid w:val="0051171B"/>
    <w:rPr>
      <w:b/>
      <w:bCs/>
      <w:i/>
      <w:iCs/>
      <w:color w:val="5B9BD5"/>
    </w:rPr>
  </w:style>
  <w:style w:type="character" w:customStyle="1" w:styleId="1f2">
    <w:name w:val="Слабая ссылка1"/>
    <w:basedOn w:val="a1"/>
    <w:uiPriority w:val="31"/>
    <w:qFormat/>
    <w:rsid w:val="0051171B"/>
    <w:rPr>
      <w:smallCaps/>
      <w:color w:val="ED7D31"/>
      <w:u w:val="single"/>
    </w:rPr>
  </w:style>
  <w:style w:type="character" w:customStyle="1" w:styleId="1f3">
    <w:name w:val="Сильная ссылка1"/>
    <w:basedOn w:val="a1"/>
    <w:uiPriority w:val="32"/>
    <w:qFormat/>
    <w:rsid w:val="0051171B"/>
    <w:rPr>
      <w:b/>
      <w:bCs/>
      <w:smallCaps/>
      <w:color w:val="ED7D31"/>
      <w:spacing w:val="5"/>
      <w:u w:val="single"/>
    </w:rPr>
  </w:style>
  <w:style w:type="character" w:styleId="afc">
    <w:name w:val="Book Title"/>
    <w:basedOn w:val="a1"/>
    <w:uiPriority w:val="33"/>
    <w:qFormat/>
    <w:rsid w:val="0051171B"/>
    <w:rPr>
      <w:b/>
      <w:bCs/>
      <w:smallCaps/>
      <w:spacing w:val="5"/>
    </w:rPr>
  </w:style>
  <w:style w:type="character" w:customStyle="1" w:styleId="110">
    <w:name w:val="Заголовок 1 Знак1"/>
    <w:basedOn w:val="a1"/>
    <w:link w:val="11"/>
    <w:uiPriority w:val="9"/>
    <w:rsid w:val="00511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d">
    <w:name w:val="TOC Heading"/>
    <w:basedOn w:val="11"/>
    <w:next w:val="a0"/>
    <w:uiPriority w:val="39"/>
    <w:semiHidden/>
    <w:unhideWhenUsed/>
    <w:qFormat/>
    <w:rsid w:val="0051171B"/>
    <w:pPr>
      <w:outlineLvl w:val="9"/>
    </w:pPr>
    <w:rPr>
      <w:lang w:val="en-US"/>
    </w:rPr>
  </w:style>
  <w:style w:type="table" w:customStyle="1" w:styleId="1f4">
    <w:name w:val="Сетка таблицы1"/>
    <w:basedOn w:val="a2"/>
    <w:next w:val="afe"/>
    <w:uiPriority w:val="59"/>
    <w:rsid w:val="0051171B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ветлая заливка1"/>
    <w:basedOn w:val="a2"/>
    <w:next w:val="aff"/>
    <w:uiPriority w:val="60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next w:val="-1"/>
    <w:uiPriority w:val="60"/>
    <w:rsid w:val="0051171B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21">
    <w:name w:val="Светлая заливка - Акцент 21"/>
    <w:basedOn w:val="a2"/>
    <w:next w:val="-2"/>
    <w:uiPriority w:val="60"/>
    <w:rsid w:val="0051171B"/>
    <w:pPr>
      <w:spacing w:after="0" w:line="240" w:lineRule="auto"/>
    </w:pPr>
    <w:rPr>
      <w:rFonts w:eastAsia="Times New Roman"/>
      <w:color w:val="C45911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">
    <w:name w:val="Светлая заливка - Акцент 31"/>
    <w:basedOn w:val="a2"/>
    <w:next w:val="-3"/>
    <w:uiPriority w:val="60"/>
    <w:rsid w:val="0051171B"/>
    <w:pPr>
      <w:spacing w:after="0" w:line="240" w:lineRule="auto"/>
    </w:pPr>
    <w:rPr>
      <w:rFonts w:eastAsia="Times New Roman"/>
      <w:color w:val="7B7B7B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">
    <w:name w:val="Светлая заливка - Акцент 41"/>
    <w:basedOn w:val="a2"/>
    <w:next w:val="-4"/>
    <w:uiPriority w:val="60"/>
    <w:rsid w:val="0051171B"/>
    <w:pPr>
      <w:spacing w:after="0" w:line="240" w:lineRule="auto"/>
    </w:pPr>
    <w:rPr>
      <w:rFonts w:eastAsia="Times New Roman"/>
      <w:color w:val="BF8F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">
    <w:name w:val="Светлая заливка - Акцент 51"/>
    <w:basedOn w:val="a2"/>
    <w:next w:val="-5"/>
    <w:uiPriority w:val="60"/>
    <w:rsid w:val="0051171B"/>
    <w:pPr>
      <w:spacing w:after="0" w:line="240" w:lineRule="auto"/>
    </w:pPr>
    <w:rPr>
      <w:rFonts w:eastAsia="Times New Roman"/>
      <w:color w:val="2F5496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61">
    <w:name w:val="Светлая заливка - Акцент 61"/>
    <w:basedOn w:val="a2"/>
    <w:next w:val="-6"/>
    <w:uiPriority w:val="60"/>
    <w:rsid w:val="0051171B"/>
    <w:pPr>
      <w:spacing w:after="0" w:line="240" w:lineRule="auto"/>
    </w:pPr>
    <w:rPr>
      <w:rFonts w:eastAsia="Times New Roman"/>
      <w:color w:val="538135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6">
    <w:name w:val="Светлый список1"/>
    <w:basedOn w:val="a2"/>
    <w:next w:val="aff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next w:val="-1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210">
    <w:name w:val="Светлый список - Акцент 21"/>
    <w:basedOn w:val="a2"/>
    <w:next w:val="-2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0">
    <w:name w:val="Светлый список - Акцент 31"/>
    <w:basedOn w:val="a2"/>
    <w:next w:val="-3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0">
    <w:name w:val="Светлый список - Акцент 41"/>
    <w:basedOn w:val="a2"/>
    <w:next w:val="-4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0">
    <w:name w:val="Светлый список - Акцент 51"/>
    <w:basedOn w:val="a2"/>
    <w:next w:val="-5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0">
    <w:name w:val="Светлый список - Акцент 61"/>
    <w:basedOn w:val="a2"/>
    <w:next w:val="-6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7">
    <w:name w:val="Светлая сетка1"/>
    <w:basedOn w:val="a2"/>
    <w:next w:val="aff1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2"/>
    <w:next w:val="-1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211">
    <w:name w:val="Светлая сетка - Акцент 21"/>
    <w:basedOn w:val="a2"/>
    <w:next w:val="-2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1">
    <w:name w:val="Светлая сетка - Акцент 31"/>
    <w:basedOn w:val="a2"/>
    <w:next w:val="-3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2"/>
    <w:next w:val="-4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2"/>
    <w:next w:val="-5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611">
    <w:name w:val="Светлая сетка - Акцент 61"/>
    <w:basedOn w:val="a2"/>
    <w:next w:val="-6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12">
    <w:name w:val="Средняя заливка 11"/>
    <w:basedOn w:val="a2"/>
    <w:next w:val="1f8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next w:val="1-1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next w:val="1-2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next w:val="1-3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next w:val="1-4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next w:val="1-5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next w:val="1-6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2"/>
    <w:next w:val="2a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next w:val="2-1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next w:val="2-2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next w:val="2-3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next w:val="2-4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next w:val="2-5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next w:val="2-6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next w:val="1f9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next w:val="1-1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210">
    <w:name w:val="Средний список 1 - Акцент 21"/>
    <w:basedOn w:val="a2"/>
    <w:next w:val="1-2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2"/>
    <w:next w:val="1-3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2"/>
    <w:next w:val="1-4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2"/>
    <w:next w:val="1-5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610">
    <w:name w:val="Средний список 1 - Акцент 61"/>
    <w:basedOn w:val="a2"/>
    <w:next w:val="1-6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7">
    <w:name w:val="Средний список 21"/>
    <w:basedOn w:val="a2"/>
    <w:next w:val="2b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next w:val="2-1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next w:val="2-2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D7D3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next w:val="2-3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A5A5A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next w:val="2-4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next w:val="2-5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next w:val="2-6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next w:val="1fa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next w:val="1-1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211">
    <w:name w:val="Средняя сетка 1 - Акцент 21"/>
    <w:basedOn w:val="a2"/>
    <w:next w:val="1-2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1">
    <w:name w:val="Средняя сетка 1 - Акцент 31"/>
    <w:basedOn w:val="a2"/>
    <w:next w:val="1-3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1">
    <w:name w:val="Средняя сетка 1 - Акцент 41"/>
    <w:basedOn w:val="a2"/>
    <w:next w:val="1-4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1">
    <w:name w:val="Средняя сетка 1 - Акцент 51"/>
    <w:basedOn w:val="a2"/>
    <w:next w:val="1-5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611">
    <w:name w:val="Средняя сетка 1 - Акцент 61"/>
    <w:basedOn w:val="a2"/>
    <w:next w:val="1-6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8">
    <w:name w:val="Средняя сетка 21"/>
    <w:basedOn w:val="a2"/>
    <w:next w:val="2c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next w:val="2-1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next w:val="2-2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next w:val="2-3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next w:val="2-4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next w:val="2-5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next w:val="2-6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5">
    <w:name w:val="Средняя сетка 31"/>
    <w:basedOn w:val="a2"/>
    <w:next w:val="38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next w:val="3-1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21">
    <w:name w:val="Средняя сетка 3 - Акцент 21"/>
    <w:basedOn w:val="a2"/>
    <w:next w:val="3-2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2"/>
    <w:next w:val="3-3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2"/>
    <w:next w:val="3-4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2"/>
    <w:next w:val="3-5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61">
    <w:name w:val="Средняя сетка 3 - Акцент 61"/>
    <w:basedOn w:val="a2"/>
    <w:next w:val="3-6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b">
    <w:name w:val="Темный список1"/>
    <w:basedOn w:val="a2"/>
    <w:next w:val="aff2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next w:val="-1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212">
    <w:name w:val="Темный список - Акцент 21"/>
    <w:basedOn w:val="a2"/>
    <w:next w:val="-2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2">
    <w:name w:val="Темный список - Акцент 31"/>
    <w:basedOn w:val="a2"/>
    <w:next w:val="-3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2">
    <w:name w:val="Темный список - Акцент 41"/>
    <w:basedOn w:val="a2"/>
    <w:next w:val="-4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2">
    <w:name w:val="Темный список - Акцент 51"/>
    <w:basedOn w:val="a2"/>
    <w:next w:val="-5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612">
    <w:name w:val="Темный список - Акцент 61"/>
    <w:basedOn w:val="a2"/>
    <w:next w:val="-6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c">
    <w:name w:val="Цветная заливка1"/>
    <w:basedOn w:val="a2"/>
    <w:next w:val="aff3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next w:val="-1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next w:val="-2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next w:val="-3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3">
    <w:name w:val="Цветная заливка - Акцент 41"/>
    <w:basedOn w:val="a2"/>
    <w:next w:val="-4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next w:val="-5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next w:val="-6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d">
    <w:name w:val="Цветной список1"/>
    <w:basedOn w:val="a2"/>
    <w:next w:val="aff4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next w:val="-1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214">
    <w:name w:val="Цветной список - Акцент 21"/>
    <w:basedOn w:val="a2"/>
    <w:next w:val="-2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4">
    <w:name w:val="Цветной список - Акцент 31"/>
    <w:basedOn w:val="a2"/>
    <w:next w:val="-3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4">
    <w:name w:val="Цветной список - Акцент 41"/>
    <w:basedOn w:val="a2"/>
    <w:next w:val="-4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4">
    <w:name w:val="Цветной список - Акцент 51"/>
    <w:basedOn w:val="a2"/>
    <w:next w:val="-5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614">
    <w:name w:val="Цветной список - Акцент 61"/>
    <w:basedOn w:val="a2"/>
    <w:next w:val="-6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fe">
    <w:name w:val="Цветная сетка1"/>
    <w:basedOn w:val="a2"/>
    <w:next w:val="aff5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next w:val="-1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215">
    <w:name w:val="Цветная сетка - Акцент 21"/>
    <w:basedOn w:val="a2"/>
    <w:next w:val="-2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5">
    <w:name w:val="Цветная сетка - Акцент 31"/>
    <w:basedOn w:val="a2"/>
    <w:next w:val="-3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5">
    <w:name w:val="Цветная сетка - Акцент 41"/>
    <w:basedOn w:val="a2"/>
    <w:next w:val="-4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5">
    <w:name w:val="Цветная сетка - Акцент 51"/>
    <w:basedOn w:val="a2"/>
    <w:next w:val="-5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615">
    <w:name w:val="Цветная сетка - Акцент 61"/>
    <w:basedOn w:val="a2"/>
    <w:next w:val="-6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numbering" w:customStyle="1" w:styleId="115">
    <w:name w:val="Нет списка11"/>
    <w:next w:val="a3"/>
    <w:uiPriority w:val="99"/>
    <w:semiHidden/>
    <w:unhideWhenUsed/>
    <w:rsid w:val="0051171B"/>
  </w:style>
  <w:style w:type="character" w:customStyle="1" w:styleId="1ff">
    <w:name w:val="Гиперссылка1"/>
    <w:basedOn w:val="a1"/>
    <w:uiPriority w:val="99"/>
    <w:unhideWhenUsed/>
    <w:rsid w:val="0051171B"/>
    <w:rPr>
      <w:color w:val="0563C1"/>
      <w:u w:val="single"/>
    </w:rPr>
  </w:style>
  <w:style w:type="table" w:customStyle="1" w:styleId="116">
    <w:name w:val="Сетка таблицы11"/>
    <w:basedOn w:val="a2"/>
    <w:next w:val="afe"/>
    <w:uiPriority w:val="59"/>
    <w:rsid w:val="0051171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117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9">
    <w:name w:val="Заголовок 2 Знак1"/>
    <w:basedOn w:val="a1"/>
    <w:uiPriority w:val="9"/>
    <w:semiHidden/>
    <w:rsid w:val="00511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6">
    <w:name w:val="Заголовок 3 Знак1"/>
    <w:basedOn w:val="a1"/>
    <w:uiPriority w:val="9"/>
    <w:semiHidden/>
    <w:rsid w:val="005117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1"/>
    <w:uiPriority w:val="9"/>
    <w:semiHidden/>
    <w:rsid w:val="005117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1"/>
    <w:uiPriority w:val="9"/>
    <w:semiHidden/>
    <w:rsid w:val="005117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1"/>
    <w:uiPriority w:val="9"/>
    <w:semiHidden/>
    <w:rsid w:val="005117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1"/>
    <w:uiPriority w:val="9"/>
    <w:semiHidden/>
    <w:rsid w:val="005117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1"/>
    <w:uiPriority w:val="9"/>
    <w:semiHidden/>
    <w:rsid w:val="005117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1"/>
    <w:uiPriority w:val="9"/>
    <w:semiHidden/>
    <w:rsid w:val="005117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Title"/>
    <w:basedOn w:val="a0"/>
    <w:next w:val="a0"/>
    <w:link w:val="ac"/>
    <w:uiPriority w:val="10"/>
    <w:qFormat/>
    <w:rsid w:val="005117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1ff0">
    <w:name w:val="Название Знак1"/>
    <w:basedOn w:val="a1"/>
    <w:uiPriority w:val="10"/>
    <w:rsid w:val="005117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0"/>
    <w:next w:val="a0"/>
    <w:link w:val="ae"/>
    <w:uiPriority w:val="11"/>
    <w:qFormat/>
    <w:rsid w:val="0051171B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1ff1">
    <w:name w:val="Подзаголовок Знак1"/>
    <w:basedOn w:val="a1"/>
    <w:uiPriority w:val="11"/>
    <w:rsid w:val="005117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0"/>
    <w:uiPriority w:val="34"/>
    <w:qFormat/>
    <w:rsid w:val="0051171B"/>
    <w:pPr>
      <w:ind w:left="720"/>
      <w:contextualSpacing/>
    </w:pPr>
  </w:style>
  <w:style w:type="paragraph" w:styleId="af1">
    <w:name w:val="Body Text"/>
    <w:basedOn w:val="a0"/>
    <w:link w:val="1ff2"/>
    <w:uiPriority w:val="99"/>
    <w:semiHidden/>
    <w:unhideWhenUsed/>
    <w:rsid w:val="0051171B"/>
    <w:pPr>
      <w:spacing w:after="120"/>
    </w:pPr>
  </w:style>
  <w:style w:type="character" w:customStyle="1" w:styleId="1ff2">
    <w:name w:val="Основной текст Знак1"/>
    <w:basedOn w:val="a1"/>
    <w:link w:val="af1"/>
    <w:uiPriority w:val="99"/>
    <w:semiHidden/>
    <w:rsid w:val="0051171B"/>
  </w:style>
  <w:style w:type="paragraph" w:styleId="22">
    <w:name w:val="Body Text 2"/>
    <w:basedOn w:val="a0"/>
    <w:link w:val="21a"/>
    <w:uiPriority w:val="99"/>
    <w:semiHidden/>
    <w:unhideWhenUsed/>
    <w:rsid w:val="0051171B"/>
    <w:pPr>
      <w:spacing w:after="120" w:line="480" w:lineRule="auto"/>
    </w:pPr>
  </w:style>
  <w:style w:type="character" w:customStyle="1" w:styleId="21a">
    <w:name w:val="Основной текст 2 Знак1"/>
    <w:basedOn w:val="a1"/>
    <w:link w:val="22"/>
    <w:uiPriority w:val="99"/>
    <w:semiHidden/>
    <w:rsid w:val="0051171B"/>
  </w:style>
  <w:style w:type="paragraph" w:styleId="32">
    <w:name w:val="Body Text 3"/>
    <w:basedOn w:val="a0"/>
    <w:link w:val="317"/>
    <w:uiPriority w:val="99"/>
    <w:semiHidden/>
    <w:unhideWhenUsed/>
    <w:rsid w:val="0051171B"/>
    <w:pPr>
      <w:spacing w:after="120"/>
    </w:pPr>
    <w:rPr>
      <w:sz w:val="16"/>
      <w:szCs w:val="16"/>
    </w:rPr>
  </w:style>
  <w:style w:type="character" w:customStyle="1" w:styleId="317">
    <w:name w:val="Основной текст 3 Знак1"/>
    <w:basedOn w:val="a1"/>
    <w:link w:val="32"/>
    <w:uiPriority w:val="99"/>
    <w:semiHidden/>
    <w:rsid w:val="0051171B"/>
    <w:rPr>
      <w:sz w:val="16"/>
      <w:szCs w:val="16"/>
    </w:rPr>
  </w:style>
  <w:style w:type="paragraph" w:styleId="af3">
    <w:name w:val="List"/>
    <w:basedOn w:val="a0"/>
    <w:uiPriority w:val="99"/>
    <w:semiHidden/>
    <w:unhideWhenUsed/>
    <w:rsid w:val="0051171B"/>
    <w:pPr>
      <w:ind w:left="283" w:hanging="283"/>
      <w:contextualSpacing/>
    </w:pPr>
  </w:style>
  <w:style w:type="paragraph" w:styleId="24">
    <w:name w:val="List 2"/>
    <w:basedOn w:val="a0"/>
    <w:uiPriority w:val="99"/>
    <w:semiHidden/>
    <w:unhideWhenUsed/>
    <w:rsid w:val="0051171B"/>
    <w:pPr>
      <w:ind w:left="566" w:hanging="283"/>
      <w:contextualSpacing/>
    </w:pPr>
  </w:style>
  <w:style w:type="paragraph" w:styleId="34">
    <w:name w:val="List 3"/>
    <w:basedOn w:val="a0"/>
    <w:uiPriority w:val="99"/>
    <w:semiHidden/>
    <w:unhideWhenUsed/>
    <w:rsid w:val="0051171B"/>
    <w:pPr>
      <w:ind w:left="849" w:hanging="283"/>
      <w:contextualSpacing/>
    </w:pPr>
  </w:style>
  <w:style w:type="paragraph" w:styleId="af4">
    <w:name w:val="List Bullet"/>
    <w:basedOn w:val="a0"/>
    <w:uiPriority w:val="99"/>
    <w:semiHidden/>
    <w:unhideWhenUsed/>
    <w:rsid w:val="0051171B"/>
    <w:pPr>
      <w:tabs>
        <w:tab w:val="num" w:pos="360"/>
      </w:tabs>
      <w:ind w:left="360" w:hanging="360"/>
      <w:contextualSpacing/>
    </w:pPr>
  </w:style>
  <w:style w:type="paragraph" w:styleId="25">
    <w:name w:val="List Bullet 2"/>
    <w:basedOn w:val="a0"/>
    <w:uiPriority w:val="99"/>
    <w:semiHidden/>
    <w:unhideWhenUsed/>
    <w:rsid w:val="0051171B"/>
    <w:pPr>
      <w:tabs>
        <w:tab w:val="num" w:pos="720"/>
      </w:tabs>
      <w:ind w:left="720" w:hanging="360"/>
      <w:contextualSpacing/>
    </w:pPr>
  </w:style>
  <w:style w:type="paragraph" w:styleId="35">
    <w:name w:val="List Bullet 3"/>
    <w:basedOn w:val="a0"/>
    <w:uiPriority w:val="99"/>
    <w:semiHidden/>
    <w:unhideWhenUsed/>
    <w:rsid w:val="0051171B"/>
    <w:pPr>
      <w:tabs>
        <w:tab w:val="num" w:pos="1080"/>
      </w:tabs>
      <w:ind w:left="1080" w:hanging="360"/>
      <w:contextualSpacing/>
    </w:pPr>
  </w:style>
  <w:style w:type="paragraph" w:styleId="a">
    <w:name w:val="List Number"/>
    <w:basedOn w:val="a0"/>
    <w:uiPriority w:val="99"/>
    <w:semiHidden/>
    <w:unhideWhenUsed/>
    <w:rsid w:val="0051171B"/>
    <w:pPr>
      <w:numPr>
        <w:numId w:val="4"/>
      </w:numPr>
      <w:contextualSpacing/>
    </w:pPr>
  </w:style>
  <w:style w:type="paragraph" w:styleId="26">
    <w:name w:val="List Number 2"/>
    <w:basedOn w:val="a0"/>
    <w:uiPriority w:val="99"/>
    <w:semiHidden/>
    <w:unhideWhenUsed/>
    <w:rsid w:val="0051171B"/>
    <w:pPr>
      <w:tabs>
        <w:tab w:val="num" w:pos="360"/>
      </w:tabs>
      <w:ind w:left="360" w:hanging="360"/>
      <w:contextualSpacing/>
    </w:pPr>
  </w:style>
  <w:style w:type="paragraph" w:styleId="36">
    <w:name w:val="List Number 3"/>
    <w:basedOn w:val="a0"/>
    <w:uiPriority w:val="99"/>
    <w:semiHidden/>
    <w:unhideWhenUsed/>
    <w:rsid w:val="0051171B"/>
    <w:pPr>
      <w:tabs>
        <w:tab w:val="num" w:pos="720"/>
      </w:tabs>
      <w:ind w:left="720" w:hanging="360"/>
      <w:contextualSpacing/>
    </w:pPr>
  </w:style>
  <w:style w:type="paragraph" w:styleId="af5">
    <w:name w:val="List Continue"/>
    <w:basedOn w:val="a0"/>
    <w:uiPriority w:val="99"/>
    <w:semiHidden/>
    <w:unhideWhenUsed/>
    <w:rsid w:val="0051171B"/>
    <w:pPr>
      <w:spacing w:after="120"/>
      <w:ind w:left="283"/>
      <w:contextualSpacing/>
    </w:pPr>
  </w:style>
  <w:style w:type="paragraph" w:styleId="27">
    <w:name w:val="List Continue 2"/>
    <w:basedOn w:val="a0"/>
    <w:uiPriority w:val="99"/>
    <w:semiHidden/>
    <w:unhideWhenUsed/>
    <w:rsid w:val="0051171B"/>
    <w:pPr>
      <w:spacing w:after="120"/>
      <w:ind w:left="566"/>
      <w:contextualSpacing/>
    </w:pPr>
  </w:style>
  <w:style w:type="paragraph" w:styleId="37">
    <w:name w:val="List Continue 3"/>
    <w:basedOn w:val="a0"/>
    <w:uiPriority w:val="99"/>
    <w:semiHidden/>
    <w:unhideWhenUsed/>
    <w:rsid w:val="0051171B"/>
    <w:pPr>
      <w:spacing w:after="120"/>
      <w:ind w:left="849"/>
      <w:contextualSpacing/>
    </w:pPr>
  </w:style>
  <w:style w:type="paragraph" w:styleId="af6">
    <w:name w:val="macro"/>
    <w:link w:val="1ff3"/>
    <w:uiPriority w:val="99"/>
    <w:semiHidden/>
    <w:unhideWhenUsed/>
    <w:rsid w:val="005117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1ff3">
    <w:name w:val="Текст макроса Знак1"/>
    <w:basedOn w:val="a1"/>
    <w:link w:val="af6"/>
    <w:uiPriority w:val="99"/>
    <w:semiHidden/>
    <w:rsid w:val="0051171B"/>
    <w:rPr>
      <w:rFonts w:ascii="Consolas" w:hAnsi="Consolas" w:cs="Consolas"/>
      <w:sz w:val="20"/>
      <w:szCs w:val="20"/>
    </w:rPr>
  </w:style>
  <w:style w:type="paragraph" w:styleId="29">
    <w:name w:val="Quote"/>
    <w:basedOn w:val="a0"/>
    <w:next w:val="a0"/>
    <w:link w:val="28"/>
    <w:uiPriority w:val="29"/>
    <w:qFormat/>
    <w:rsid w:val="0051171B"/>
    <w:rPr>
      <w:rFonts w:eastAsia="Times New Roman"/>
      <w:i/>
      <w:iCs/>
      <w:color w:val="000000"/>
      <w:lang w:val="en-US"/>
    </w:rPr>
  </w:style>
  <w:style w:type="character" w:customStyle="1" w:styleId="21b">
    <w:name w:val="Цитата 2 Знак1"/>
    <w:basedOn w:val="a1"/>
    <w:uiPriority w:val="29"/>
    <w:rsid w:val="0051171B"/>
    <w:rPr>
      <w:i/>
      <w:iCs/>
      <w:color w:val="000000" w:themeColor="text1"/>
    </w:rPr>
  </w:style>
  <w:style w:type="paragraph" w:styleId="afb">
    <w:name w:val="Intense Quote"/>
    <w:basedOn w:val="a0"/>
    <w:next w:val="a0"/>
    <w:link w:val="afa"/>
    <w:uiPriority w:val="30"/>
    <w:qFormat/>
    <w:rsid w:val="0051171B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/>
      <w:b/>
      <w:bCs/>
      <w:i/>
      <w:iCs/>
      <w:color w:val="5B9BD5"/>
      <w:lang w:val="en-US"/>
    </w:rPr>
  </w:style>
  <w:style w:type="character" w:customStyle="1" w:styleId="1ff4">
    <w:name w:val="Выделенная цитата Знак1"/>
    <w:basedOn w:val="a1"/>
    <w:uiPriority w:val="30"/>
    <w:rsid w:val="0051171B"/>
    <w:rPr>
      <w:b/>
      <w:bCs/>
      <w:i/>
      <w:iCs/>
      <w:color w:val="4F81BD" w:themeColor="accent1"/>
    </w:rPr>
  </w:style>
  <w:style w:type="character" w:styleId="aff6">
    <w:name w:val="Subtle Emphasis"/>
    <w:basedOn w:val="a1"/>
    <w:uiPriority w:val="19"/>
    <w:qFormat/>
    <w:rsid w:val="0051171B"/>
    <w:rPr>
      <w:i/>
      <w:iCs/>
      <w:color w:val="808080" w:themeColor="text1" w:themeTint="7F"/>
    </w:rPr>
  </w:style>
  <w:style w:type="character" w:styleId="aff7">
    <w:name w:val="Intense Emphasis"/>
    <w:basedOn w:val="a1"/>
    <w:uiPriority w:val="21"/>
    <w:qFormat/>
    <w:rsid w:val="0051171B"/>
    <w:rPr>
      <w:b/>
      <w:bCs/>
      <w:i/>
      <w:iCs/>
      <w:color w:val="4F81BD" w:themeColor="accent1"/>
    </w:rPr>
  </w:style>
  <w:style w:type="character" w:styleId="aff8">
    <w:name w:val="Subtle Reference"/>
    <w:basedOn w:val="a1"/>
    <w:uiPriority w:val="31"/>
    <w:qFormat/>
    <w:rsid w:val="0051171B"/>
    <w:rPr>
      <w:smallCaps/>
      <w:color w:val="C0504D" w:themeColor="accent2"/>
      <w:u w:val="single"/>
    </w:rPr>
  </w:style>
  <w:style w:type="character" w:styleId="aff9">
    <w:name w:val="Intense Reference"/>
    <w:basedOn w:val="a1"/>
    <w:uiPriority w:val="32"/>
    <w:qFormat/>
    <w:rsid w:val="0051171B"/>
    <w:rPr>
      <w:b/>
      <w:bCs/>
      <w:smallCaps/>
      <w:color w:val="C0504D" w:themeColor="accent2"/>
      <w:spacing w:val="5"/>
      <w:u w:val="single"/>
    </w:rPr>
  </w:style>
  <w:style w:type="table" w:styleId="afe">
    <w:name w:val="Table Grid"/>
    <w:basedOn w:val="a2"/>
    <w:uiPriority w:val="59"/>
    <w:rsid w:val="0051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">
    <w:name w:val="Light Shading"/>
    <w:basedOn w:val="a2"/>
    <w:uiPriority w:val="60"/>
    <w:rsid w:val="005117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rsid w:val="005117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2"/>
    <w:uiPriority w:val="60"/>
    <w:rsid w:val="0051171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2"/>
    <w:uiPriority w:val="60"/>
    <w:rsid w:val="0051171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2"/>
    <w:uiPriority w:val="60"/>
    <w:rsid w:val="005117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2"/>
    <w:uiPriority w:val="60"/>
    <w:rsid w:val="0051171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2"/>
    <w:uiPriority w:val="60"/>
    <w:rsid w:val="0051171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0">
    <w:name w:val="Light List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1">
    <w:name w:val="Light Grid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f8">
    <w:name w:val="Medium Shading 1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9">
    <w:name w:val="Medium List 1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a">
    <w:name w:val="Medium Grid 1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2">
    <w:name w:val="Dark List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3">
    <w:name w:val="Colorful Shading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4">
    <w:name w:val="Colorful List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5">
    <w:name w:val="Colorful Grid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a">
    <w:name w:val="Hyperlink"/>
    <w:basedOn w:val="a1"/>
    <w:uiPriority w:val="99"/>
    <w:semiHidden/>
    <w:unhideWhenUsed/>
    <w:rsid w:val="0051171B"/>
    <w:rPr>
      <w:color w:val="0000FF" w:themeColor="hyperlink"/>
      <w:u w:val="single"/>
    </w:rPr>
  </w:style>
  <w:style w:type="paragraph" w:customStyle="1" w:styleId="Default">
    <w:name w:val="Default"/>
    <w:rsid w:val="00AD61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10"/>
    <w:uiPriority w:val="9"/>
    <w:qFormat/>
    <w:rsid w:val="005117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1171B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1171B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1171B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1171B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1F4D78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1171B"/>
    <w:pPr>
      <w:keepNext/>
      <w:keepLines/>
      <w:spacing w:before="200" w:after="0"/>
      <w:outlineLvl w:val="5"/>
    </w:pPr>
    <w:rPr>
      <w:rFonts w:ascii="Calibri Light" w:eastAsia="Times New Roman" w:hAnsi="Calibri Light" w:cs="Times New Roman"/>
      <w:i/>
      <w:iCs/>
      <w:color w:val="1F4D78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1171B"/>
    <w:pPr>
      <w:keepNext/>
      <w:keepLines/>
      <w:spacing w:before="200" w:after="0"/>
      <w:outlineLvl w:val="6"/>
    </w:pPr>
    <w:rPr>
      <w:rFonts w:ascii="Calibri Light" w:eastAsia="Times New Roman" w:hAnsi="Calibri Light" w:cs="Times New Roman"/>
      <w:i/>
      <w:iCs/>
      <w:color w:val="40404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1171B"/>
    <w:pPr>
      <w:keepNext/>
      <w:keepLines/>
      <w:spacing w:before="200" w:after="0"/>
      <w:outlineLvl w:val="7"/>
    </w:pPr>
    <w:rPr>
      <w:rFonts w:ascii="Calibri Light" w:eastAsia="Times New Roman" w:hAnsi="Calibri Light" w:cs="Times New Roman"/>
      <w:color w:val="5B9BD5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1171B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1">
    <w:name w:val="Заголовок 11"/>
    <w:basedOn w:val="a0"/>
    <w:next w:val="a0"/>
    <w:link w:val="12"/>
    <w:uiPriority w:val="9"/>
    <w:qFormat/>
    <w:rsid w:val="0051171B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1">
    <w:name w:val="Заголовок 21"/>
    <w:basedOn w:val="a0"/>
    <w:next w:val="a0"/>
    <w:uiPriority w:val="9"/>
    <w:unhideWhenUsed/>
    <w:qFormat/>
    <w:rsid w:val="0051171B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1">
    <w:name w:val="Заголовок 31"/>
    <w:basedOn w:val="a0"/>
    <w:next w:val="a0"/>
    <w:uiPriority w:val="9"/>
    <w:unhideWhenUsed/>
    <w:qFormat/>
    <w:rsid w:val="0051171B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1F4D78"/>
      <w:lang w:val="en-US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5"/>
    </w:pPr>
    <w:rPr>
      <w:rFonts w:ascii="Calibri Light" w:eastAsia="Times New Roman" w:hAnsi="Calibri Light" w:cs="Times New Roman"/>
      <w:i/>
      <w:iCs/>
      <w:color w:val="1F4D78"/>
      <w:lang w:val="en-US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6"/>
    </w:pPr>
    <w:rPr>
      <w:rFonts w:ascii="Calibri Light" w:eastAsia="Times New Roman" w:hAnsi="Calibri Light" w:cs="Times New Roman"/>
      <w:i/>
      <w:iCs/>
      <w:color w:val="404040"/>
      <w:lang w:val="en-US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7"/>
    </w:pPr>
    <w:rPr>
      <w:rFonts w:ascii="Calibri Light" w:eastAsia="Times New Roman" w:hAnsi="Calibri Light" w:cs="Times New Roman"/>
      <w:color w:val="5B9BD5"/>
      <w:sz w:val="20"/>
      <w:szCs w:val="20"/>
      <w:lang w:val="en-US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1171B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51171B"/>
  </w:style>
  <w:style w:type="character" w:customStyle="1" w:styleId="a4">
    <w:name w:val="Без интервала Знак"/>
    <w:link w:val="a5"/>
    <w:locked/>
    <w:rsid w:val="0051171B"/>
    <w:rPr>
      <w:rFonts w:ascii="Calibri" w:hAnsi="Calibri" w:cs="Calibri"/>
      <w:lang w:eastAsia="ru-RU"/>
    </w:rPr>
  </w:style>
  <w:style w:type="paragraph" w:styleId="a5">
    <w:name w:val="No Spacing"/>
    <w:link w:val="a4"/>
    <w:qFormat/>
    <w:rsid w:val="0051171B"/>
    <w:pPr>
      <w:spacing w:after="0" w:line="240" w:lineRule="auto"/>
    </w:pPr>
    <w:rPr>
      <w:rFonts w:ascii="Calibri" w:hAnsi="Calibri" w:cs="Calibri"/>
      <w:lang w:eastAsia="ru-RU"/>
    </w:rPr>
  </w:style>
  <w:style w:type="character" w:customStyle="1" w:styleId="a6">
    <w:name w:val="Текст выноски Знак"/>
    <w:basedOn w:val="a1"/>
    <w:link w:val="a7"/>
    <w:uiPriority w:val="99"/>
    <w:semiHidden/>
    <w:rsid w:val="0051171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alloon Text"/>
    <w:basedOn w:val="a0"/>
    <w:link w:val="a6"/>
    <w:uiPriority w:val="99"/>
    <w:semiHidden/>
    <w:unhideWhenUsed/>
    <w:rsid w:val="0051171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basedOn w:val="a1"/>
    <w:uiPriority w:val="99"/>
    <w:semiHidden/>
    <w:rsid w:val="0051171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1"/>
    <w:link w:val="a9"/>
    <w:uiPriority w:val="99"/>
    <w:rsid w:val="005117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8"/>
    <w:uiPriority w:val="99"/>
    <w:unhideWhenUsed/>
    <w:rsid w:val="005117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basedOn w:val="a1"/>
    <w:uiPriority w:val="99"/>
    <w:semiHidden/>
    <w:rsid w:val="0051171B"/>
  </w:style>
  <w:style w:type="character" w:customStyle="1" w:styleId="aa">
    <w:name w:val="Нижний колонтитул Знак"/>
    <w:basedOn w:val="a1"/>
    <w:link w:val="ab"/>
    <w:uiPriority w:val="99"/>
    <w:rsid w:val="005117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a"/>
    <w:uiPriority w:val="99"/>
    <w:unhideWhenUsed/>
    <w:rsid w:val="005117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basedOn w:val="a1"/>
    <w:uiPriority w:val="99"/>
    <w:semiHidden/>
    <w:rsid w:val="0051171B"/>
  </w:style>
  <w:style w:type="character" w:customStyle="1" w:styleId="FontStyle159">
    <w:name w:val="Font Style159"/>
    <w:basedOn w:val="a1"/>
    <w:rsid w:val="0051171B"/>
    <w:rPr>
      <w:rFonts w:ascii="Times New Roman" w:hAnsi="Times New Roman" w:cs="Times New Roman" w:hint="default"/>
      <w:sz w:val="20"/>
      <w:szCs w:val="20"/>
    </w:rPr>
  </w:style>
  <w:style w:type="character" w:customStyle="1" w:styleId="12">
    <w:name w:val="Заголовок 1 Знак"/>
    <w:basedOn w:val="a1"/>
    <w:link w:val="111"/>
    <w:uiPriority w:val="9"/>
    <w:rsid w:val="0051171B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51171B"/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51171B"/>
    <w:rPr>
      <w:rFonts w:ascii="Calibri Light" w:eastAsia="Times New Roman" w:hAnsi="Calibri Light" w:cs="Times New Roman"/>
      <w:b/>
      <w:bCs/>
      <w:color w:val="5B9BD5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51171B"/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51171B"/>
    <w:rPr>
      <w:rFonts w:ascii="Calibri Light" w:eastAsia="Times New Roman" w:hAnsi="Calibri Light" w:cs="Times New Roman"/>
      <w:color w:val="1F4D78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51171B"/>
    <w:rPr>
      <w:rFonts w:ascii="Calibri Light" w:eastAsia="Times New Roman" w:hAnsi="Calibri Light" w:cs="Times New Roman"/>
      <w:i/>
      <w:iCs/>
      <w:color w:val="1F4D78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51171B"/>
    <w:rPr>
      <w:rFonts w:ascii="Calibri Light" w:eastAsia="Times New Roman" w:hAnsi="Calibri Light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51171B"/>
    <w:rPr>
      <w:rFonts w:ascii="Calibri Light" w:eastAsia="Times New Roman" w:hAnsi="Calibri Light" w:cs="Times New Roman"/>
      <w:color w:val="5B9BD5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51171B"/>
    <w:rPr>
      <w:rFonts w:ascii="Calibri Light" w:eastAsia="Times New Roman" w:hAnsi="Calibri Light" w:cs="Times New Roman"/>
      <w:i/>
      <w:iCs/>
      <w:color w:val="404040"/>
      <w:sz w:val="20"/>
      <w:szCs w:val="20"/>
      <w:lang w:val="en-US"/>
    </w:rPr>
  </w:style>
  <w:style w:type="paragraph" w:customStyle="1" w:styleId="17">
    <w:name w:val="Название1"/>
    <w:basedOn w:val="a0"/>
    <w:next w:val="a0"/>
    <w:uiPriority w:val="10"/>
    <w:qFormat/>
    <w:rsid w:val="0051171B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1"/>
    <w:link w:val="ad"/>
    <w:uiPriority w:val="10"/>
    <w:rsid w:val="0051171B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8">
    <w:name w:val="Подзаголовок1"/>
    <w:basedOn w:val="a0"/>
    <w:next w:val="a0"/>
    <w:uiPriority w:val="11"/>
    <w:qFormat/>
    <w:rsid w:val="0051171B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1"/>
    <w:link w:val="af"/>
    <w:uiPriority w:val="11"/>
    <w:rsid w:val="0051171B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paragraph" w:customStyle="1" w:styleId="19">
    <w:name w:val="Абзац списка1"/>
    <w:basedOn w:val="a0"/>
    <w:next w:val="af0"/>
    <w:uiPriority w:val="34"/>
    <w:qFormat/>
    <w:rsid w:val="0051171B"/>
    <w:pPr>
      <w:ind w:left="720"/>
      <w:contextualSpacing/>
    </w:pPr>
    <w:rPr>
      <w:rFonts w:eastAsia="Times New Roman"/>
      <w:lang w:val="en-US"/>
    </w:rPr>
  </w:style>
  <w:style w:type="paragraph" w:customStyle="1" w:styleId="1a">
    <w:name w:val="Основной текст1"/>
    <w:basedOn w:val="a0"/>
    <w:next w:val="af1"/>
    <w:link w:val="af2"/>
    <w:uiPriority w:val="99"/>
    <w:unhideWhenUsed/>
    <w:rsid w:val="0051171B"/>
    <w:pPr>
      <w:spacing w:after="120"/>
    </w:pPr>
    <w:rPr>
      <w:rFonts w:eastAsia="Times New Roman"/>
      <w:lang w:val="en-US"/>
    </w:rPr>
  </w:style>
  <w:style w:type="character" w:customStyle="1" w:styleId="af2">
    <w:name w:val="Основной текст Знак"/>
    <w:basedOn w:val="a1"/>
    <w:link w:val="1a"/>
    <w:uiPriority w:val="99"/>
    <w:rsid w:val="0051171B"/>
    <w:rPr>
      <w:rFonts w:eastAsia="Times New Roman"/>
      <w:lang w:val="en-US"/>
    </w:rPr>
  </w:style>
  <w:style w:type="paragraph" w:customStyle="1" w:styleId="212">
    <w:name w:val="Основной текст 21"/>
    <w:basedOn w:val="a0"/>
    <w:next w:val="22"/>
    <w:link w:val="23"/>
    <w:uiPriority w:val="99"/>
    <w:unhideWhenUsed/>
    <w:rsid w:val="0051171B"/>
    <w:pPr>
      <w:spacing w:after="120" w:line="480" w:lineRule="auto"/>
    </w:pPr>
    <w:rPr>
      <w:rFonts w:eastAsia="Times New Roman"/>
      <w:lang w:val="en-US"/>
    </w:rPr>
  </w:style>
  <w:style w:type="character" w:customStyle="1" w:styleId="23">
    <w:name w:val="Основной текст 2 Знак"/>
    <w:basedOn w:val="a1"/>
    <w:link w:val="212"/>
    <w:uiPriority w:val="99"/>
    <w:rsid w:val="0051171B"/>
    <w:rPr>
      <w:rFonts w:eastAsia="Times New Roman"/>
      <w:lang w:val="en-US"/>
    </w:rPr>
  </w:style>
  <w:style w:type="paragraph" w:customStyle="1" w:styleId="312">
    <w:name w:val="Основной текст 31"/>
    <w:basedOn w:val="a0"/>
    <w:next w:val="32"/>
    <w:link w:val="33"/>
    <w:uiPriority w:val="99"/>
    <w:unhideWhenUsed/>
    <w:rsid w:val="0051171B"/>
    <w:pPr>
      <w:spacing w:after="120"/>
    </w:pPr>
    <w:rPr>
      <w:rFonts w:eastAsia="Times New Roman"/>
      <w:sz w:val="16"/>
      <w:szCs w:val="16"/>
      <w:lang w:val="en-US"/>
    </w:rPr>
  </w:style>
  <w:style w:type="character" w:customStyle="1" w:styleId="33">
    <w:name w:val="Основной текст 3 Знак"/>
    <w:basedOn w:val="a1"/>
    <w:link w:val="312"/>
    <w:uiPriority w:val="99"/>
    <w:rsid w:val="0051171B"/>
    <w:rPr>
      <w:rFonts w:eastAsia="Times New Roman"/>
      <w:sz w:val="16"/>
      <w:szCs w:val="16"/>
      <w:lang w:val="en-US"/>
    </w:rPr>
  </w:style>
  <w:style w:type="paragraph" w:customStyle="1" w:styleId="1b">
    <w:name w:val="Список1"/>
    <w:basedOn w:val="a0"/>
    <w:next w:val="af3"/>
    <w:uiPriority w:val="99"/>
    <w:unhideWhenUsed/>
    <w:rsid w:val="0051171B"/>
    <w:pPr>
      <w:ind w:left="360" w:hanging="360"/>
      <w:contextualSpacing/>
    </w:pPr>
    <w:rPr>
      <w:rFonts w:eastAsia="Times New Roman"/>
      <w:lang w:val="en-US"/>
    </w:rPr>
  </w:style>
  <w:style w:type="paragraph" w:customStyle="1" w:styleId="213">
    <w:name w:val="Список 21"/>
    <w:basedOn w:val="a0"/>
    <w:next w:val="24"/>
    <w:uiPriority w:val="99"/>
    <w:unhideWhenUsed/>
    <w:rsid w:val="0051171B"/>
    <w:pPr>
      <w:ind w:left="720" w:hanging="360"/>
      <w:contextualSpacing/>
    </w:pPr>
    <w:rPr>
      <w:rFonts w:eastAsia="Times New Roman"/>
      <w:lang w:val="en-US"/>
    </w:rPr>
  </w:style>
  <w:style w:type="paragraph" w:customStyle="1" w:styleId="313">
    <w:name w:val="Список 31"/>
    <w:basedOn w:val="a0"/>
    <w:next w:val="34"/>
    <w:uiPriority w:val="99"/>
    <w:unhideWhenUsed/>
    <w:rsid w:val="0051171B"/>
    <w:pPr>
      <w:ind w:left="1080" w:hanging="360"/>
      <w:contextualSpacing/>
    </w:pPr>
    <w:rPr>
      <w:rFonts w:eastAsia="Times New Roman"/>
      <w:lang w:val="en-US"/>
    </w:rPr>
  </w:style>
  <w:style w:type="paragraph" w:customStyle="1" w:styleId="10">
    <w:name w:val="Маркированный список1"/>
    <w:basedOn w:val="a0"/>
    <w:next w:val="af4"/>
    <w:uiPriority w:val="99"/>
    <w:unhideWhenUsed/>
    <w:rsid w:val="0051171B"/>
    <w:pPr>
      <w:numPr>
        <w:numId w:val="1"/>
      </w:numPr>
      <w:contextualSpacing/>
    </w:pPr>
    <w:rPr>
      <w:rFonts w:eastAsia="Times New Roman"/>
      <w:lang w:val="en-US"/>
    </w:rPr>
  </w:style>
  <w:style w:type="paragraph" w:customStyle="1" w:styleId="210">
    <w:name w:val="Маркированный список 21"/>
    <w:basedOn w:val="a0"/>
    <w:next w:val="25"/>
    <w:uiPriority w:val="99"/>
    <w:unhideWhenUsed/>
    <w:rsid w:val="0051171B"/>
    <w:pPr>
      <w:numPr>
        <w:numId w:val="2"/>
      </w:numPr>
      <w:contextualSpacing/>
    </w:pPr>
    <w:rPr>
      <w:rFonts w:eastAsia="Times New Roman"/>
      <w:lang w:val="en-US"/>
    </w:rPr>
  </w:style>
  <w:style w:type="paragraph" w:customStyle="1" w:styleId="310">
    <w:name w:val="Маркированный список 31"/>
    <w:basedOn w:val="a0"/>
    <w:next w:val="35"/>
    <w:uiPriority w:val="99"/>
    <w:unhideWhenUsed/>
    <w:rsid w:val="0051171B"/>
    <w:pPr>
      <w:numPr>
        <w:numId w:val="3"/>
      </w:numPr>
      <w:contextualSpacing/>
    </w:pPr>
    <w:rPr>
      <w:rFonts w:eastAsia="Times New Roman"/>
      <w:lang w:val="en-US"/>
    </w:rPr>
  </w:style>
  <w:style w:type="paragraph" w:customStyle="1" w:styleId="1">
    <w:name w:val="Нумерованный список1"/>
    <w:basedOn w:val="a0"/>
    <w:next w:val="a"/>
    <w:uiPriority w:val="99"/>
    <w:unhideWhenUsed/>
    <w:rsid w:val="0051171B"/>
    <w:pPr>
      <w:numPr>
        <w:numId w:val="5"/>
      </w:numPr>
      <w:contextualSpacing/>
    </w:pPr>
    <w:rPr>
      <w:rFonts w:eastAsia="Times New Roman"/>
      <w:lang w:val="en-US"/>
    </w:rPr>
  </w:style>
  <w:style w:type="paragraph" w:customStyle="1" w:styleId="21">
    <w:name w:val="Нумерованный список 21"/>
    <w:basedOn w:val="a0"/>
    <w:next w:val="26"/>
    <w:uiPriority w:val="99"/>
    <w:unhideWhenUsed/>
    <w:rsid w:val="0051171B"/>
    <w:pPr>
      <w:numPr>
        <w:numId w:val="6"/>
      </w:numPr>
      <w:contextualSpacing/>
    </w:pPr>
    <w:rPr>
      <w:rFonts w:eastAsia="Times New Roman"/>
      <w:lang w:val="en-US"/>
    </w:rPr>
  </w:style>
  <w:style w:type="paragraph" w:customStyle="1" w:styleId="31">
    <w:name w:val="Нумерованный список 31"/>
    <w:basedOn w:val="a0"/>
    <w:next w:val="36"/>
    <w:uiPriority w:val="99"/>
    <w:unhideWhenUsed/>
    <w:rsid w:val="0051171B"/>
    <w:pPr>
      <w:numPr>
        <w:numId w:val="7"/>
      </w:numPr>
      <w:contextualSpacing/>
    </w:pPr>
    <w:rPr>
      <w:rFonts w:eastAsia="Times New Roman"/>
      <w:lang w:val="en-US"/>
    </w:rPr>
  </w:style>
  <w:style w:type="paragraph" w:customStyle="1" w:styleId="1c">
    <w:name w:val="Продолжение списка1"/>
    <w:basedOn w:val="a0"/>
    <w:next w:val="af5"/>
    <w:uiPriority w:val="99"/>
    <w:unhideWhenUsed/>
    <w:rsid w:val="0051171B"/>
    <w:pPr>
      <w:spacing w:after="120"/>
      <w:ind w:left="360"/>
      <w:contextualSpacing/>
    </w:pPr>
    <w:rPr>
      <w:rFonts w:eastAsia="Times New Roman"/>
      <w:lang w:val="en-US"/>
    </w:rPr>
  </w:style>
  <w:style w:type="paragraph" w:customStyle="1" w:styleId="214">
    <w:name w:val="Продолжение списка 21"/>
    <w:basedOn w:val="a0"/>
    <w:next w:val="27"/>
    <w:uiPriority w:val="99"/>
    <w:unhideWhenUsed/>
    <w:rsid w:val="0051171B"/>
    <w:pPr>
      <w:spacing w:after="120"/>
      <w:ind w:left="720"/>
      <w:contextualSpacing/>
    </w:pPr>
    <w:rPr>
      <w:rFonts w:eastAsia="Times New Roman"/>
      <w:lang w:val="en-US"/>
    </w:rPr>
  </w:style>
  <w:style w:type="paragraph" w:customStyle="1" w:styleId="314">
    <w:name w:val="Продолжение списка 31"/>
    <w:basedOn w:val="a0"/>
    <w:next w:val="37"/>
    <w:uiPriority w:val="99"/>
    <w:unhideWhenUsed/>
    <w:rsid w:val="0051171B"/>
    <w:pPr>
      <w:spacing w:after="120"/>
      <w:ind w:left="1080"/>
      <w:contextualSpacing/>
    </w:pPr>
    <w:rPr>
      <w:rFonts w:eastAsia="Times New Roman"/>
      <w:lang w:val="en-US"/>
    </w:rPr>
  </w:style>
  <w:style w:type="paragraph" w:customStyle="1" w:styleId="1d">
    <w:name w:val="Текст макроса1"/>
    <w:next w:val="af6"/>
    <w:link w:val="af7"/>
    <w:uiPriority w:val="99"/>
    <w:unhideWhenUsed/>
    <w:rsid w:val="0051171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Times New Roman" w:hAnsi="Courier"/>
      <w:sz w:val="20"/>
      <w:szCs w:val="20"/>
      <w:lang w:val="en-US"/>
    </w:rPr>
  </w:style>
  <w:style w:type="character" w:customStyle="1" w:styleId="af7">
    <w:name w:val="Текст макроса Знак"/>
    <w:basedOn w:val="a1"/>
    <w:link w:val="1d"/>
    <w:uiPriority w:val="99"/>
    <w:rsid w:val="0051171B"/>
    <w:rPr>
      <w:rFonts w:ascii="Courier" w:eastAsia="Times New Roman" w:hAnsi="Courier"/>
      <w:sz w:val="20"/>
      <w:szCs w:val="20"/>
      <w:lang w:val="en-US"/>
    </w:rPr>
  </w:style>
  <w:style w:type="paragraph" w:customStyle="1" w:styleId="215">
    <w:name w:val="Цитата 21"/>
    <w:basedOn w:val="a0"/>
    <w:next w:val="a0"/>
    <w:uiPriority w:val="29"/>
    <w:qFormat/>
    <w:rsid w:val="0051171B"/>
    <w:rPr>
      <w:rFonts w:eastAsia="Times New Roman"/>
      <w:i/>
      <w:iCs/>
      <w:color w:val="000000"/>
      <w:lang w:val="en-US"/>
    </w:rPr>
  </w:style>
  <w:style w:type="character" w:customStyle="1" w:styleId="28">
    <w:name w:val="Цитата 2 Знак"/>
    <w:basedOn w:val="a1"/>
    <w:link w:val="29"/>
    <w:uiPriority w:val="29"/>
    <w:rsid w:val="0051171B"/>
    <w:rPr>
      <w:rFonts w:eastAsia="Times New Roman"/>
      <w:i/>
      <w:iCs/>
      <w:color w:val="000000"/>
      <w:lang w:val="en-US"/>
    </w:rPr>
  </w:style>
  <w:style w:type="paragraph" w:customStyle="1" w:styleId="1e">
    <w:name w:val="Название объекта1"/>
    <w:basedOn w:val="a0"/>
    <w:next w:val="a0"/>
    <w:uiPriority w:val="35"/>
    <w:semiHidden/>
    <w:unhideWhenUsed/>
    <w:qFormat/>
    <w:rsid w:val="0051171B"/>
    <w:pPr>
      <w:spacing w:line="240" w:lineRule="auto"/>
    </w:pPr>
    <w:rPr>
      <w:rFonts w:eastAsia="Times New Roman"/>
      <w:b/>
      <w:bCs/>
      <w:color w:val="5B9BD5"/>
      <w:sz w:val="18"/>
      <w:szCs w:val="18"/>
      <w:lang w:val="en-US"/>
    </w:rPr>
  </w:style>
  <w:style w:type="character" w:styleId="af8">
    <w:name w:val="Strong"/>
    <w:basedOn w:val="a1"/>
    <w:uiPriority w:val="22"/>
    <w:qFormat/>
    <w:rsid w:val="0051171B"/>
    <w:rPr>
      <w:b/>
      <w:bCs/>
    </w:rPr>
  </w:style>
  <w:style w:type="character" w:styleId="af9">
    <w:name w:val="Emphasis"/>
    <w:basedOn w:val="a1"/>
    <w:uiPriority w:val="20"/>
    <w:qFormat/>
    <w:rsid w:val="0051171B"/>
    <w:rPr>
      <w:i/>
      <w:iCs/>
    </w:rPr>
  </w:style>
  <w:style w:type="paragraph" w:customStyle="1" w:styleId="1f">
    <w:name w:val="Выделенная цитата1"/>
    <w:basedOn w:val="a0"/>
    <w:next w:val="a0"/>
    <w:uiPriority w:val="30"/>
    <w:qFormat/>
    <w:rsid w:val="0051171B"/>
    <w:pPr>
      <w:pBdr>
        <w:bottom w:val="single" w:sz="4" w:space="4" w:color="5B9BD5"/>
      </w:pBdr>
      <w:spacing w:before="200" w:after="280"/>
      <w:ind w:left="936" w:right="936"/>
    </w:pPr>
    <w:rPr>
      <w:rFonts w:eastAsia="Times New Roman"/>
      <w:b/>
      <w:bCs/>
      <w:i/>
      <w:iCs/>
      <w:color w:val="5B9BD5"/>
      <w:lang w:val="en-US"/>
    </w:rPr>
  </w:style>
  <w:style w:type="character" w:customStyle="1" w:styleId="afa">
    <w:name w:val="Выделенная цитата Знак"/>
    <w:basedOn w:val="a1"/>
    <w:link w:val="afb"/>
    <w:uiPriority w:val="30"/>
    <w:rsid w:val="0051171B"/>
    <w:rPr>
      <w:rFonts w:eastAsia="Times New Roman"/>
      <w:b/>
      <w:bCs/>
      <w:i/>
      <w:iCs/>
      <w:color w:val="5B9BD5"/>
      <w:lang w:val="en-US"/>
    </w:rPr>
  </w:style>
  <w:style w:type="character" w:customStyle="1" w:styleId="1f0">
    <w:name w:val="Слабое выделение1"/>
    <w:basedOn w:val="a1"/>
    <w:uiPriority w:val="19"/>
    <w:qFormat/>
    <w:rsid w:val="0051171B"/>
    <w:rPr>
      <w:i/>
      <w:iCs/>
      <w:color w:val="808080"/>
    </w:rPr>
  </w:style>
  <w:style w:type="character" w:customStyle="1" w:styleId="1f1">
    <w:name w:val="Сильное выделение1"/>
    <w:basedOn w:val="a1"/>
    <w:uiPriority w:val="21"/>
    <w:qFormat/>
    <w:rsid w:val="0051171B"/>
    <w:rPr>
      <w:b/>
      <w:bCs/>
      <w:i/>
      <w:iCs/>
      <w:color w:val="5B9BD5"/>
    </w:rPr>
  </w:style>
  <w:style w:type="character" w:customStyle="1" w:styleId="1f2">
    <w:name w:val="Слабая ссылка1"/>
    <w:basedOn w:val="a1"/>
    <w:uiPriority w:val="31"/>
    <w:qFormat/>
    <w:rsid w:val="0051171B"/>
    <w:rPr>
      <w:smallCaps/>
      <w:color w:val="ED7D31"/>
      <w:u w:val="single"/>
    </w:rPr>
  </w:style>
  <w:style w:type="character" w:customStyle="1" w:styleId="1f3">
    <w:name w:val="Сильная ссылка1"/>
    <w:basedOn w:val="a1"/>
    <w:uiPriority w:val="32"/>
    <w:qFormat/>
    <w:rsid w:val="0051171B"/>
    <w:rPr>
      <w:b/>
      <w:bCs/>
      <w:smallCaps/>
      <w:color w:val="ED7D31"/>
      <w:spacing w:val="5"/>
      <w:u w:val="single"/>
    </w:rPr>
  </w:style>
  <w:style w:type="character" w:styleId="afc">
    <w:name w:val="Book Title"/>
    <w:basedOn w:val="a1"/>
    <w:uiPriority w:val="33"/>
    <w:qFormat/>
    <w:rsid w:val="0051171B"/>
    <w:rPr>
      <w:b/>
      <w:bCs/>
      <w:smallCaps/>
      <w:spacing w:val="5"/>
    </w:rPr>
  </w:style>
  <w:style w:type="character" w:customStyle="1" w:styleId="110">
    <w:name w:val="Заголовок 1 Знак1"/>
    <w:basedOn w:val="a1"/>
    <w:link w:val="11"/>
    <w:uiPriority w:val="9"/>
    <w:rsid w:val="00511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d">
    <w:name w:val="TOC Heading"/>
    <w:basedOn w:val="11"/>
    <w:next w:val="a0"/>
    <w:uiPriority w:val="39"/>
    <w:semiHidden/>
    <w:unhideWhenUsed/>
    <w:qFormat/>
    <w:rsid w:val="0051171B"/>
    <w:pPr>
      <w:outlineLvl w:val="9"/>
    </w:pPr>
    <w:rPr>
      <w:lang w:val="en-US"/>
    </w:rPr>
  </w:style>
  <w:style w:type="table" w:customStyle="1" w:styleId="1f4">
    <w:name w:val="Сетка таблицы1"/>
    <w:basedOn w:val="a2"/>
    <w:next w:val="afe"/>
    <w:uiPriority w:val="59"/>
    <w:rsid w:val="0051171B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ветлая заливка1"/>
    <w:basedOn w:val="a2"/>
    <w:next w:val="aff"/>
    <w:uiPriority w:val="60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next w:val="-1"/>
    <w:uiPriority w:val="60"/>
    <w:rsid w:val="0051171B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21">
    <w:name w:val="Светлая заливка - Акцент 21"/>
    <w:basedOn w:val="a2"/>
    <w:next w:val="-2"/>
    <w:uiPriority w:val="60"/>
    <w:rsid w:val="0051171B"/>
    <w:pPr>
      <w:spacing w:after="0" w:line="240" w:lineRule="auto"/>
    </w:pPr>
    <w:rPr>
      <w:rFonts w:eastAsia="Times New Roman"/>
      <w:color w:val="C45911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">
    <w:name w:val="Светлая заливка - Акцент 31"/>
    <w:basedOn w:val="a2"/>
    <w:next w:val="-3"/>
    <w:uiPriority w:val="60"/>
    <w:rsid w:val="0051171B"/>
    <w:pPr>
      <w:spacing w:after="0" w:line="240" w:lineRule="auto"/>
    </w:pPr>
    <w:rPr>
      <w:rFonts w:eastAsia="Times New Roman"/>
      <w:color w:val="7B7B7B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">
    <w:name w:val="Светлая заливка - Акцент 41"/>
    <w:basedOn w:val="a2"/>
    <w:next w:val="-4"/>
    <w:uiPriority w:val="60"/>
    <w:rsid w:val="0051171B"/>
    <w:pPr>
      <w:spacing w:after="0" w:line="240" w:lineRule="auto"/>
    </w:pPr>
    <w:rPr>
      <w:rFonts w:eastAsia="Times New Roman"/>
      <w:color w:val="BF8F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">
    <w:name w:val="Светлая заливка - Акцент 51"/>
    <w:basedOn w:val="a2"/>
    <w:next w:val="-5"/>
    <w:uiPriority w:val="60"/>
    <w:rsid w:val="0051171B"/>
    <w:pPr>
      <w:spacing w:after="0" w:line="240" w:lineRule="auto"/>
    </w:pPr>
    <w:rPr>
      <w:rFonts w:eastAsia="Times New Roman"/>
      <w:color w:val="2F5496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61">
    <w:name w:val="Светлая заливка - Акцент 61"/>
    <w:basedOn w:val="a2"/>
    <w:next w:val="-6"/>
    <w:uiPriority w:val="60"/>
    <w:rsid w:val="0051171B"/>
    <w:pPr>
      <w:spacing w:after="0" w:line="240" w:lineRule="auto"/>
    </w:pPr>
    <w:rPr>
      <w:rFonts w:eastAsia="Times New Roman"/>
      <w:color w:val="538135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6">
    <w:name w:val="Светлый список1"/>
    <w:basedOn w:val="a2"/>
    <w:next w:val="aff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next w:val="-1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210">
    <w:name w:val="Светлый список - Акцент 21"/>
    <w:basedOn w:val="a2"/>
    <w:next w:val="-2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0">
    <w:name w:val="Светлый список - Акцент 31"/>
    <w:basedOn w:val="a2"/>
    <w:next w:val="-3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0">
    <w:name w:val="Светлый список - Акцент 41"/>
    <w:basedOn w:val="a2"/>
    <w:next w:val="-4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0">
    <w:name w:val="Светлый список - Акцент 51"/>
    <w:basedOn w:val="a2"/>
    <w:next w:val="-5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0">
    <w:name w:val="Светлый список - Акцент 61"/>
    <w:basedOn w:val="a2"/>
    <w:next w:val="-60"/>
    <w:uiPriority w:val="61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7">
    <w:name w:val="Светлая сетка1"/>
    <w:basedOn w:val="a2"/>
    <w:next w:val="aff1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2"/>
    <w:next w:val="-1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211">
    <w:name w:val="Светлая сетка - Акцент 21"/>
    <w:basedOn w:val="a2"/>
    <w:next w:val="-2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1">
    <w:name w:val="Светлая сетка - Акцент 31"/>
    <w:basedOn w:val="a2"/>
    <w:next w:val="-3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2"/>
    <w:next w:val="-4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2"/>
    <w:next w:val="-5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611">
    <w:name w:val="Светлая сетка - Акцент 61"/>
    <w:basedOn w:val="a2"/>
    <w:next w:val="-62"/>
    <w:uiPriority w:val="62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12">
    <w:name w:val="Средняя заливка 11"/>
    <w:basedOn w:val="a2"/>
    <w:next w:val="1f8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next w:val="1-1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next w:val="1-2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next w:val="1-3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next w:val="1-4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next w:val="1-5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next w:val="1-6"/>
    <w:uiPriority w:val="63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2"/>
    <w:next w:val="2a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next w:val="2-1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next w:val="2-2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next w:val="2-3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next w:val="2-4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next w:val="2-5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next w:val="2-6"/>
    <w:uiPriority w:val="64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next w:val="1f9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next w:val="1-1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210">
    <w:name w:val="Средний список 1 - Акцент 21"/>
    <w:basedOn w:val="a2"/>
    <w:next w:val="1-2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2"/>
    <w:next w:val="1-3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2"/>
    <w:next w:val="1-4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2"/>
    <w:next w:val="1-5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610">
    <w:name w:val="Средний список 1 - Акцент 61"/>
    <w:basedOn w:val="a2"/>
    <w:next w:val="1-60"/>
    <w:uiPriority w:val="65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7">
    <w:name w:val="Средний список 21"/>
    <w:basedOn w:val="a2"/>
    <w:next w:val="2b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next w:val="2-1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next w:val="2-2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D7D3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next w:val="2-3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A5A5A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next w:val="2-4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next w:val="2-5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next w:val="2-60"/>
    <w:uiPriority w:val="66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next w:val="1fa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next w:val="1-1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211">
    <w:name w:val="Средняя сетка 1 - Акцент 21"/>
    <w:basedOn w:val="a2"/>
    <w:next w:val="1-2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1">
    <w:name w:val="Средняя сетка 1 - Акцент 31"/>
    <w:basedOn w:val="a2"/>
    <w:next w:val="1-3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1">
    <w:name w:val="Средняя сетка 1 - Акцент 41"/>
    <w:basedOn w:val="a2"/>
    <w:next w:val="1-4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1">
    <w:name w:val="Средняя сетка 1 - Акцент 51"/>
    <w:basedOn w:val="a2"/>
    <w:next w:val="1-5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611">
    <w:name w:val="Средняя сетка 1 - Акцент 61"/>
    <w:basedOn w:val="a2"/>
    <w:next w:val="1-62"/>
    <w:uiPriority w:val="67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8">
    <w:name w:val="Средняя сетка 21"/>
    <w:basedOn w:val="a2"/>
    <w:next w:val="2c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next w:val="2-1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next w:val="2-2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next w:val="2-3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next w:val="2-4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next w:val="2-5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next w:val="2-62"/>
    <w:uiPriority w:val="68"/>
    <w:rsid w:val="0051171B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5">
    <w:name w:val="Средняя сетка 31"/>
    <w:basedOn w:val="a2"/>
    <w:next w:val="38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next w:val="3-1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21">
    <w:name w:val="Средняя сетка 3 - Акцент 21"/>
    <w:basedOn w:val="a2"/>
    <w:next w:val="3-2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2"/>
    <w:next w:val="3-3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2"/>
    <w:next w:val="3-4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2"/>
    <w:next w:val="3-5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61">
    <w:name w:val="Средняя сетка 3 - Акцент 61"/>
    <w:basedOn w:val="a2"/>
    <w:next w:val="3-6"/>
    <w:uiPriority w:val="69"/>
    <w:rsid w:val="0051171B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b">
    <w:name w:val="Темный список1"/>
    <w:basedOn w:val="a2"/>
    <w:next w:val="aff2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next w:val="-1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212">
    <w:name w:val="Темный список - Акцент 21"/>
    <w:basedOn w:val="a2"/>
    <w:next w:val="-2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2">
    <w:name w:val="Темный список - Акцент 31"/>
    <w:basedOn w:val="a2"/>
    <w:next w:val="-3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2">
    <w:name w:val="Темный список - Акцент 41"/>
    <w:basedOn w:val="a2"/>
    <w:next w:val="-4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2">
    <w:name w:val="Темный список - Акцент 51"/>
    <w:basedOn w:val="a2"/>
    <w:next w:val="-5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612">
    <w:name w:val="Темный список - Акцент 61"/>
    <w:basedOn w:val="a2"/>
    <w:next w:val="-63"/>
    <w:uiPriority w:val="70"/>
    <w:rsid w:val="0051171B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c">
    <w:name w:val="Цветная заливка1"/>
    <w:basedOn w:val="a2"/>
    <w:next w:val="aff3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next w:val="-1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next w:val="-2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next w:val="-3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3">
    <w:name w:val="Цветная заливка - Акцент 41"/>
    <w:basedOn w:val="a2"/>
    <w:next w:val="-4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next w:val="-5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next w:val="-64"/>
    <w:uiPriority w:val="71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d">
    <w:name w:val="Цветной список1"/>
    <w:basedOn w:val="a2"/>
    <w:next w:val="aff4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next w:val="-1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214">
    <w:name w:val="Цветной список - Акцент 21"/>
    <w:basedOn w:val="a2"/>
    <w:next w:val="-2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4">
    <w:name w:val="Цветной список - Акцент 31"/>
    <w:basedOn w:val="a2"/>
    <w:next w:val="-3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4">
    <w:name w:val="Цветной список - Акцент 41"/>
    <w:basedOn w:val="a2"/>
    <w:next w:val="-4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4">
    <w:name w:val="Цветной список - Акцент 51"/>
    <w:basedOn w:val="a2"/>
    <w:next w:val="-5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614">
    <w:name w:val="Цветной список - Акцент 61"/>
    <w:basedOn w:val="a2"/>
    <w:next w:val="-65"/>
    <w:uiPriority w:val="72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fe">
    <w:name w:val="Цветная сетка1"/>
    <w:basedOn w:val="a2"/>
    <w:next w:val="aff5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next w:val="-1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215">
    <w:name w:val="Цветная сетка - Акцент 21"/>
    <w:basedOn w:val="a2"/>
    <w:next w:val="-2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5">
    <w:name w:val="Цветная сетка - Акцент 31"/>
    <w:basedOn w:val="a2"/>
    <w:next w:val="-3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5">
    <w:name w:val="Цветная сетка - Акцент 41"/>
    <w:basedOn w:val="a2"/>
    <w:next w:val="-4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5">
    <w:name w:val="Цветная сетка - Акцент 51"/>
    <w:basedOn w:val="a2"/>
    <w:next w:val="-5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615">
    <w:name w:val="Цветная сетка - Акцент 61"/>
    <w:basedOn w:val="a2"/>
    <w:next w:val="-66"/>
    <w:uiPriority w:val="73"/>
    <w:rsid w:val="0051171B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numbering" w:customStyle="1" w:styleId="115">
    <w:name w:val="Нет списка11"/>
    <w:next w:val="a3"/>
    <w:uiPriority w:val="99"/>
    <w:semiHidden/>
    <w:unhideWhenUsed/>
    <w:rsid w:val="0051171B"/>
  </w:style>
  <w:style w:type="character" w:customStyle="1" w:styleId="1ff">
    <w:name w:val="Гиперссылка1"/>
    <w:basedOn w:val="a1"/>
    <w:uiPriority w:val="99"/>
    <w:unhideWhenUsed/>
    <w:rsid w:val="0051171B"/>
    <w:rPr>
      <w:color w:val="0563C1"/>
      <w:u w:val="single"/>
    </w:rPr>
  </w:style>
  <w:style w:type="table" w:customStyle="1" w:styleId="116">
    <w:name w:val="Сетка таблицы11"/>
    <w:basedOn w:val="a2"/>
    <w:next w:val="afe"/>
    <w:uiPriority w:val="59"/>
    <w:rsid w:val="0051171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117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9">
    <w:name w:val="Заголовок 2 Знак1"/>
    <w:basedOn w:val="a1"/>
    <w:uiPriority w:val="9"/>
    <w:semiHidden/>
    <w:rsid w:val="00511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6">
    <w:name w:val="Заголовок 3 Знак1"/>
    <w:basedOn w:val="a1"/>
    <w:uiPriority w:val="9"/>
    <w:semiHidden/>
    <w:rsid w:val="005117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1"/>
    <w:uiPriority w:val="9"/>
    <w:semiHidden/>
    <w:rsid w:val="005117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1"/>
    <w:uiPriority w:val="9"/>
    <w:semiHidden/>
    <w:rsid w:val="005117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1"/>
    <w:uiPriority w:val="9"/>
    <w:semiHidden/>
    <w:rsid w:val="005117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1"/>
    <w:uiPriority w:val="9"/>
    <w:semiHidden/>
    <w:rsid w:val="005117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1"/>
    <w:uiPriority w:val="9"/>
    <w:semiHidden/>
    <w:rsid w:val="005117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1"/>
    <w:uiPriority w:val="9"/>
    <w:semiHidden/>
    <w:rsid w:val="005117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Title"/>
    <w:basedOn w:val="a0"/>
    <w:next w:val="a0"/>
    <w:link w:val="ac"/>
    <w:uiPriority w:val="10"/>
    <w:qFormat/>
    <w:rsid w:val="005117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1ff0">
    <w:name w:val="Название Знак1"/>
    <w:basedOn w:val="a1"/>
    <w:uiPriority w:val="10"/>
    <w:rsid w:val="005117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0"/>
    <w:next w:val="a0"/>
    <w:link w:val="ae"/>
    <w:uiPriority w:val="11"/>
    <w:qFormat/>
    <w:rsid w:val="0051171B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1ff1">
    <w:name w:val="Подзаголовок Знак1"/>
    <w:basedOn w:val="a1"/>
    <w:uiPriority w:val="11"/>
    <w:rsid w:val="005117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0"/>
    <w:uiPriority w:val="34"/>
    <w:qFormat/>
    <w:rsid w:val="0051171B"/>
    <w:pPr>
      <w:ind w:left="720"/>
      <w:contextualSpacing/>
    </w:pPr>
  </w:style>
  <w:style w:type="paragraph" w:styleId="af1">
    <w:name w:val="Body Text"/>
    <w:basedOn w:val="a0"/>
    <w:link w:val="1ff2"/>
    <w:uiPriority w:val="99"/>
    <w:semiHidden/>
    <w:unhideWhenUsed/>
    <w:rsid w:val="0051171B"/>
    <w:pPr>
      <w:spacing w:after="120"/>
    </w:pPr>
  </w:style>
  <w:style w:type="character" w:customStyle="1" w:styleId="1ff2">
    <w:name w:val="Основной текст Знак1"/>
    <w:basedOn w:val="a1"/>
    <w:link w:val="af1"/>
    <w:uiPriority w:val="99"/>
    <w:semiHidden/>
    <w:rsid w:val="0051171B"/>
  </w:style>
  <w:style w:type="paragraph" w:styleId="22">
    <w:name w:val="Body Text 2"/>
    <w:basedOn w:val="a0"/>
    <w:link w:val="21a"/>
    <w:uiPriority w:val="99"/>
    <w:semiHidden/>
    <w:unhideWhenUsed/>
    <w:rsid w:val="0051171B"/>
    <w:pPr>
      <w:spacing w:after="120" w:line="480" w:lineRule="auto"/>
    </w:pPr>
  </w:style>
  <w:style w:type="character" w:customStyle="1" w:styleId="21a">
    <w:name w:val="Основной текст 2 Знак1"/>
    <w:basedOn w:val="a1"/>
    <w:link w:val="22"/>
    <w:uiPriority w:val="99"/>
    <w:semiHidden/>
    <w:rsid w:val="0051171B"/>
  </w:style>
  <w:style w:type="paragraph" w:styleId="32">
    <w:name w:val="Body Text 3"/>
    <w:basedOn w:val="a0"/>
    <w:link w:val="317"/>
    <w:uiPriority w:val="99"/>
    <w:semiHidden/>
    <w:unhideWhenUsed/>
    <w:rsid w:val="0051171B"/>
    <w:pPr>
      <w:spacing w:after="120"/>
    </w:pPr>
    <w:rPr>
      <w:sz w:val="16"/>
      <w:szCs w:val="16"/>
    </w:rPr>
  </w:style>
  <w:style w:type="character" w:customStyle="1" w:styleId="317">
    <w:name w:val="Основной текст 3 Знак1"/>
    <w:basedOn w:val="a1"/>
    <w:link w:val="32"/>
    <w:uiPriority w:val="99"/>
    <w:semiHidden/>
    <w:rsid w:val="0051171B"/>
    <w:rPr>
      <w:sz w:val="16"/>
      <w:szCs w:val="16"/>
    </w:rPr>
  </w:style>
  <w:style w:type="paragraph" w:styleId="af3">
    <w:name w:val="List"/>
    <w:basedOn w:val="a0"/>
    <w:uiPriority w:val="99"/>
    <w:semiHidden/>
    <w:unhideWhenUsed/>
    <w:rsid w:val="0051171B"/>
    <w:pPr>
      <w:ind w:left="283" w:hanging="283"/>
      <w:contextualSpacing/>
    </w:pPr>
  </w:style>
  <w:style w:type="paragraph" w:styleId="24">
    <w:name w:val="List 2"/>
    <w:basedOn w:val="a0"/>
    <w:uiPriority w:val="99"/>
    <w:semiHidden/>
    <w:unhideWhenUsed/>
    <w:rsid w:val="0051171B"/>
    <w:pPr>
      <w:ind w:left="566" w:hanging="283"/>
      <w:contextualSpacing/>
    </w:pPr>
  </w:style>
  <w:style w:type="paragraph" w:styleId="34">
    <w:name w:val="List 3"/>
    <w:basedOn w:val="a0"/>
    <w:uiPriority w:val="99"/>
    <w:semiHidden/>
    <w:unhideWhenUsed/>
    <w:rsid w:val="0051171B"/>
    <w:pPr>
      <w:ind w:left="849" w:hanging="283"/>
      <w:contextualSpacing/>
    </w:pPr>
  </w:style>
  <w:style w:type="paragraph" w:styleId="af4">
    <w:name w:val="List Bullet"/>
    <w:basedOn w:val="a0"/>
    <w:uiPriority w:val="99"/>
    <w:semiHidden/>
    <w:unhideWhenUsed/>
    <w:rsid w:val="0051171B"/>
    <w:pPr>
      <w:tabs>
        <w:tab w:val="num" w:pos="360"/>
      </w:tabs>
      <w:ind w:left="360" w:hanging="360"/>
      <w:contextualSpacing/>
    </w:pPr>
  </w:style>
  <w:style w:type="paragraph" w:styleId="25">
    <w:name w:val="List Bullet 2"/>
    <w:basedOn w:val="a0"/>
    <w:uiPriority w:val="99"/>
    <w:semiHidden/>
    <w:unhideWhenUsed/>
    <w:rsid w:val="0051171B"/>
    <w:pPr>
      <w:tabs>
        <w:tab w:val="num" w:pos="720"/>
      </w:tabs>
      <w:ind w:left="720" w:hanging="360"/>
      <w:contextualSpacing/>
    </w:pPr>
  </w:style>
  <w:style w:type="paragraph" w:styleId="35">
    <w:name w:val="List Bullet 3"/>
    <w:basedOn w:val="a0"/>
    <w:uiPriority w:val="99"/>
    <w:semiHidden/>
    <w:unhideWhenUsed/>
    <w:rsid w:val="0051171B"/>
    <w:pPr>
      <w:tabs>
        <w:tab w:val="num" w:pos="1080"/>
      </w:tabs>
      <w:ind w:left="1080" w:hanging="360"/>
      <w:contextualSpacing/>
    </w:pPr>
  </w:style>
  <w:style w:type="paragraph" w:styleId="a">
    <w:name w:val="List Number"/>
    <w:basedOn w:val="a0"/>
    <w:uiPriority w:val="99"/>
    <w:semiHidden/>
    <w:unhideWhenUsed/>
    <w:rsid w:val="0051171B"/>
    <w:pPr>
      <w:numPr>
        <w:numId w:val="4"/>
      </w:numPr>
      <w:contextualSpacing/>
    </w:pPr>
  </w:style>
  <w:style w:type="paragraph" w:styleId="26">
    <w:name w:val="List Number 2"/>
    <w:basedOn w:val="a0"/>
    <w:uiPriority w:val="99"/>
    <w:semiHidden/>
    <w:unhideWhenUsed/>
    <w:rsid w:val="0051171B"/>
    <w:pPr>
      <w:tabs>
        <w:tab w:val="num" w:pos="360"/>
      </w:tabs>
      <w:ind w:left="360" w:hanging="360"/>
      <w:contextualSpacing/>
    </w:pPr>
  </w:style>
  <w:style w:type="paragraph" w:styleId="36">
    <w:name w:val="List Number 3"/>
    <w:basedOn w:val="a0"/>
    <w:uiPriority w:val="99"/>
    <w:semiHidden/>
    <w:unhideWhenUsed/>
    <w:rsid w:val="0051171B"/>
    <w:pPr>
      <w:tabs>
        <w:tab w:val="num" w:pos="720"/>
      </w:tabs>
      <w:ind w:left="720" w:hanging="360"/>
      <w:contextualSpacing/>
    </w:pPr>
  </w:style>
  <w:style w:type="paragraph" w:styleId="af5">
    <w:name w:val="List Continue"/>
    <w:basedOn w:val="a0"/>
    <w:uiPriority w:val="99"/>
    <w:semiHidden/>
    <w:unhideWhenUsed/>
    <w:rsid w:val="0051171B"/>
    <w:pPr>
      <w:spacing w:after="120"/>
      <w:ind w:left="283"/>
      <w:contextualSpacing/>
    </w:pPr>
  </w:style>
  <w:style w:type="paragraph" w:styleId="27">
    <w:name w:val="List Continue 2"/>
    <w:basedOn w:val="a0"/>
    <w:uiPriority w:val="99"/>
    <w:semiHidden/>
    <w:unhideWhenUsed/>
    <w:rsid w:val="0051171B"/>
    <w:pPr>
      <w:spacing w:after="120"/>
      <w:ind w:left="566"/>
      <w:contextualSpacing/>
    </w:pPr>
  </w:style>
  <w:style w:type="paragraph" w:styleId="37">
    <w:name w:val="List Continue 3"/>
    <w:basedOn w:val="a0"/>
    <w:uiPriority w:val="99"/>
    <w:semiHidden/>
    <w:unhideWhenUsed/>
    <w:rsid w:val="0051171B"/>
    <w:pPr>
      <w:spacing w:after="120"/>
      <w:ind w:left="849"/>
      <w:contextualSpacing/>
    </w:pPr>
  </w:style>
  <w:style w:type="paragraph" w:styleId="af6">
    <w:name w:val="macro"/>
    <w:link w:val="1ff3"/>
    <w:uiPriority w:val="99"/>
    <w:semiHidden/>
    <w:unhideWhenUsed/>
    <w:rsid w:val="005117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1ff3">
    <w:name w:val="Текст макроса Знак1"/>
    <w:basedOn w:val="a1"/>
    <w:link w:val="af6"/>
    <w:uiPriority w:val="99"/>
    <w:semiHidden/>
    <w:rsid w:val="0051171B"/>
    <w:rPr>
      <w:rFonts w:ascii="Consolas" w:hAnsi="Consolas" w:cs="Consolas"/>
      <w:sz w:val="20"/>
      <w:szCs w:val="20"/>
    </w:rPr>
  </w:style>
  <w:style w:type="paragraph" w:styleId="29">
    <w:name w:val="Quote"/>
    <w:basedOn w:val="a0"/>
    <w:next w:val="a0"/>
    <w:link w:val="28"/>
    <w:uiPriority w:val="29"/>
    <w:qFormat/>
    <w:rsid w:val="0051171B"/>
    <w:rPr>
      <w:rFonts w:eastAsia="Times New Roman"/>
      <w:i/>
      <w:iCs/>
      <w:color w:val="000000"/>
      <w:lang w:val="en-US"/>
    </w:rPr>
  </w:style>
  <w:style w:type="character" w:customStyle="1" w:styleId="21b">
    <w:name w:val="Цитата 2 Знак1"/>
    <w:basedOn w:val="a1"/>
    <w:uiPriority w:val="29"/>
    <w:rsid w:val="0051171B"/>
    <w:rPr>
      <w:i/>
      <w:iCs/>
      <w:color w:val="000000" w:themeColor="text1"/>
    </w:rPr>
  </w:style>
  <w:style w:type="paragraph" w:styleId="afb">
    <w:name w:val="Intense Quote"/>
    <w:basedOn w:val="a0"/>
    <w:next w:val="a0"/>
    <w:link w:val="afa"/>
    <w:uiPriority w:val="30"/>
    <w:qFormat/>
    <w:rsid w:val="0051171B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/>
      <w:b/>
      <w:bCs/>
      <w:i/>
      <w:iCs/>
      <w:color w:val="5B9BD5"/>
      <w:lang w:val="en-US"/>
    </w:rPr>
  </w:style>
  <w:style w:type="character" w:customStyle="1" w:styleId="1ff4">
    <w:name w:val="Выделенная цитата Знак1"/>
    <w:basedOn w:val="a1"/>
    <w:uiPriority w:val="30"/>
    <w:rsid w:val="0051171B"/>
    <w:rPr>
      <w:b/>
      <w:bCs/>
      <w:i/>
      <w:iCs/>
      <w:color w:val="4F81BD" w:themeColor="accent1"/>
    </w:rPr>
  </w:style>
  <w:style w:type="character" w:styleId="aff6">
    <w:name w:val="Subtle Emphasis"/>
    <w:basedOn w:val="a1"/>
    <w:uiPriority w:val="19"/>
    <w:qFormat/>
    <w:rsid w:val="0051171B"/>
    <w:rPr>
      <w:i/>
      <w:iCs/>
      <w:color w:val="808080" w:themeColor="text1" w:themeTint="7F"/>
    </w:rPr>
  </w:style>
  <w:style w:type="character" w:styleId="aff7">
    <w:name w:val="Intense Emphasis"/>
    <w:basedOn w:val="a1"/>
    <w:uiPriority w:val="21"/>
    <w:qFormat/>
    <w:rsid w:val="0051171B"/>
    <w:rPr>
      <w:b/>
      <w:bCs/>
      <w:i/>
      <w:iCs/>
      <w:color w:val="4F81BD" w:themeColor="accent1"/>
    </w:rPr>
  </w:style>
  <w:style w:type="character" w:styleId="aff8">
    <w:name w:val="Subtle Reference"/>
    <w:basedOn w:val="a1"/>
    <w:uiPriority w:val="31"/>
    <w:qFormat/>
    <w:rsid w:val="0051171B"/>
    <w:rPr>
      <w:smallCaps/>
      <w:color w:val="C0504D" w:themeColor="accent2"/>
      <w:u w:val="single"/>
    </w:rPr>
  </w:style>
  <w:style w:type="character" w:styleId="aff9">
    <w:name w:val="Intense Reference"/>
    <w:basedOn w:val="a1"/>
    <w:uiPriority w:val="32"/>
    <w:qFormat/>
    <w:rsid w:val="0051171B"/>
    <w:rPr>
      <w:b/>
      <w:bCs/>
      <w:smallCaps/>
      <w:color w:val="C0504D" w:themeColor="accent2"/>
      <w:spacing w:val="5"/>
      <w:u w:val="single"/>
    </w:rPr>
  </w:style>
  <w:style w:type="table" w:styleId="afe">
    <w:name w:val="Table Grid"/>
    <w:basedOn w:val="a2"/>
    <w:uiPriority w:val="59"/>
    <w:rsid w:val="0051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">
    <w:name w:val="Light Shading"/>
    <w:basedOn w:val="a2"/>
    <w:uiPriority w:val="60"/>
    <w:rsid w:val="005117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rsid w:val="005117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2"/>
    <w:uiPriority w:val="60"/>
    <w:rsid w:val="0051171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2"/>
    <w:uiPriority w:val="60"/>
    <w:rsid w:val="0051171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2"/>
    <w:uiPriority w:val="60"/>
    <w:rsid w:val="005117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2"/>
    <w:uiPriority w:val="60"/>
    <w:rsid w:val="0051171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2"/>
    <w:uiPriority w:val="60"/>
    <w:rsid w:val="0051171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0">
    <w:name w:val="Light List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2"/>
    <w:uiPriority w:val="61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1">
    <w:name w:val="Light Grid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2"/>
    <w:uiPriority w:val="62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f8">
    <w:name w:val="Medium Shading 1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a">
    <w:name w:val="Medium Shading 2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rsid w:val="0051171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9">
    <w:name w:val="Medium List 1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2"/>
    <w:uiPriority w:val="65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a">
    <w:name w:val="Medium Grid 1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2"/>
    <w:uiPriority w:val="67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rsid w:val="0051171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2"/>
    <w:uiPriority w:val="69"/>
    <w:rsid w:val="0051171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2">
    <w:name w:val="Dark List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2"/>
    <w:uiPriority w:val="70"/>
    <w:rsid w:val="0051171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3">
    <w:name w:val="Colorful Shading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4">
    <w:name w:val="Colorful List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2"/>
    <w:uiPriority w:val="72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5">
    <w:name w:val="Colorful Grid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2"/>
    <w:uiPriority w:val="73"/>
    <w:rsid w:val="005117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a">
    <w:name w:val="Hyperlink"/>
    <w:basedOn w:val="a1"/>
    <w:uiPriority w:val="99"/>
    <w:semiHidden/>
    <w:unhideWhenUsed/>
    <w:rsid w:val="0051171B"/>
    <w:rPr>
      <w:color w:val="0000FF" w:themeColor="hyperlink"/>
      <w:u w:val="single"/>
    </w:rPr>
  </w:style>
  <w:style w:type="paragraph" w:customStyle="1" w:styleId="Default">
    <w:name w:val="Default"/>
    <w:rsid w:val="00AD61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C7A8-E245-4E2E-8C62-63DA0E27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3237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2023-09-13T17:18:00Z</dcterms:created>
  <dcterms:modified xsi:type="dcterms:W3CDTF">2023-10-09T15:22:00Z</dcterms:modified>
</cp:coreProperties>
</file>